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1ACA2" w14:textId="77777777" w:rsidR="003451C2" w:rsidRDefault="003451C2" w:rsidP="003451C2">
      <w:pPr>
        <w:spacing w:after="0" w:line="240" w:lineRule="auto"/>
        <w:jc w:val="center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36"/>
          <w:szCs w:val="36"/>
          <w:lang w:val="en"/>
        </w:rPr>
      </w:pPr>
      <w:r w:rsidRPr="003451C2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36"/>
          <w:szCs w:val="36"/>
          <w:lang w:val="en"/>
        </w:rPr>
        <w:t xml:space="preserve">Ce </w:t>
      </w:r>
      <w:proofErr w:type="spellStart"/>
      <w:r w:rsidRPr="003451C2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36"/>
          <w:szCs w:val="36"/>
          <w:lang w:val="en"/>
        </w:rPr>
        <w:t>este</w:t>
      </w:r>
      <w:proofErr w:type="spellEnd"/>
      <w:r w:rsidRPr="003451C2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36"/>
          <w:szCs w:val="36"/>
          <w:lang w:val="en"/>
        </w:rPr>
        <w:t xml:space="preserve"> CPT?</w:t>
      </w:r>
    </w:p>
    <w:p w14:paraId="6C5F8874" w14:textId="7D553BB7" w:rsidR="003451C2" w:rsidRPr="003451C2" w:rsidRDefault="003451C2" w:rsidP="003451C2">
      <w:pPr>
        <w:pStyle w:val="ListParagraph"/>
        <w:spacing w:after="0" w:line="240" w:lineRule="auto"/>
        <w:jc w:val="center"/>
        <w:rPr>
          <w:rFonts w:asciiTheme="majorHAnsi" w:eastAsiaTheme="majorEastAsia" w:hAnsiTheme="majorHAnsi" w:cstheme="majorBidi"/>
          <w:b/>
          <w:bCs/>
          <w:sz w:val="28"/>
          <w:szCs w:val="28"/>
          <w:lang w:val="en"/>
        </w:rPr>
      </w:pPr>
      <w:proofErr w:type="spellStart"/>
      <w:r w:rsidRPr="003451C2">
        <w:rPr>
          <w:rFonts w:asciiTheme="majorHAnsi" w:eastAsiaTheme="majorEastAsia" w:hAnsiTheme="majorHAnsi" w:cstheme="majorBidi"/>
          <w:b/>
          <w:bCs/>
          <w:sz w:val="28"/>
          <w:szCs w:val="28"/>
          <w:lang w:val="en"/>
        </w:rPr>
        <w:t>Promovarea</w:t>
      </w:r>
      <w:proofErr w:type="spellEnd"/>
      <w:r w:rsidRPr="003451C2">
        <w:rPr>
          <w:rFonts w:asciiTheme="majorHAnsi" w:eastAsiaTheme="majorEastAsia" w:hAnsiTheme="majorHAnsi" w:cstheme="majorBidi"/>
          <w:b/>
          <w:bCs/>
          <w:sz w:val="28"/>
          <w:szCs w:val="28"/>
          <w:lang w:val="en"/>
        </w:rPr>
        <w:t xml:space="preserve"> </w:t>
      </w:r>
      <w:proofErr w:type="spellStart"/>
      <w:r w:rsidRPr="003451C2">
        <w:rPr>
          <w:rFonts w:asciiTheme="majorHAnsi" w:eastAsiaTheme="majorEastAsia" w:hAnsiTheme="majorHAnsi" w:cstheme="majorBidi"/>
          <w:b/>
          <w:bCs/>
          <w:sz w:val="28"/>
          <w:szCs w:val="28"/>
          <w:lang w:val="en"/>
        </w:rPr>
        <w:t>drepturilor</w:t>
      </w:r>
      <w:proofErr w:type="spellEnd"/>
      <w:r w:rsidRPr="003451C2">
        <w:rPr>
          <w:rFonts w:asciiTheme="majorHAnsi" w:eastAsiaTheme="majorEastAsia" w:hAnsiTheme="majorHAnsi" w:cstheme="majorBidi"/>
          <w:b/>
          <w:bCs/>
          <w:sz w:val="28"/>
          <w:szCs w:val="28"/>
          <w:lang w:val="en"/>
        </w:rPr>
        <w:t xml:space="preserve"> </w:t>
      </w:r>
      <w:proofErr w:type="spellStart"/>
      <w:r w:rsidRPr="003451C2">
        <w:rPr>
          <w:rFonts w:asciiTheme="majorHAnsi" w:eastAsiaTheme="majorEastAsia" w:hAnsiTheme="majorHAnsi" w:cstheme="majorBidi"/>
          <w:b/>
          <w:bCs/>
          <w:sz w:val="28"/>
          <w:szCs w:val="28"/>
          <w:lang w:val="en"/>
        </w:rPr>
        <w:t>omului</w:t>
      </w:r>
      <w:proofErr w:type="spellEnd"/>
      <w:r w:rsidRPr="003451C2">
        <w:rPr>
          <w:rFonts w:asciiTheme="majorHAnsi" w:eastAsiaTheme="majorEastAsia" w:hAnsiTheme="majorHAnsi" w:cstheme="majorBidi"/>
          <w:b/>
          <w:bCs/>
          <w:sz w:val="28"/>
          <w:szCs w:val="28"/>
          <w:lang w:val="en"/>
        </w:rPr>
        <w:t xml:space="preserve"> </w:t>
      </w:r>
      <w:proofErr w:type="spellStart"/>
      <w:r w:rsidRPr="003451C2">
        <w:rPr>
          <w:rFonts w:asciiTheme="majorHAnsi" w:eastAsiaTheme="majorEastAsia" w:hAnsiTheme="majorHAnsi" w:cstheme="majorBidi"/>
          <w:b/>
          <w:bCs/>
          <w:sz w:val="28"/>
          <w:szCs w:val="28"/>
          <w:lang w:val="en"/>
        </w:rPr>
        <w:t>în</w:t>
      </w:r>
      <w:proofErr w:type="spellEnd"/>
      <w:r w:rsidRPr="003451C2">
        <w:rPr>
          <w:rFonts w:asciiTheme="majorHAnsi" w:eastAsiaTheme="majorEastAsia" w:hAnsiTheme="majorHAnsi" w:cstheme="majorBidi"/>
          <w:b/>
          <w:bCs/>
          <w:sz w:val="28"/>
          <w:szCs w:val="28"/>
          <w:lang w:val="en"/>
        </w:rPr>
        <w:t xml:space="preserve"> </w:t>
      </w:r>
      <w:proofErr w:type="spellStart"/>
      <w:r w:rsidRPr="003451C2">
        <w:rPr>
          <w:rFonts w:asciiTheme="majorHAnsi" w:eastAsiaTheme="majorEastAsia" w:hAnsiTheme="majorHAnsi" w:cstheme="majorBidi"/>
          <w:b/>
          <w:bCs/>
          <w:sz w:val="28"/>
          <w:szCs w:val="28"/>
          <w:lang w:val="en"/>
        </w:rPr>
        <w:t>închisoare</w:t>
      </w:r>
      <w:proofErr w:type="spellEnd"/>
    </w:p>
    <w:p w14:paraId="69AF3549" w14:textId="344C2A69" w:rsidR="001F772D" w:rsidRDefault="003451C2" w:rsidP="003451C2">
      <w:pPr>
        <w:spacing w:after="120"/>
        <w:jc w:val="center"/>
        <w:rPr>
          <w:iCs/>
          <w:sz w:val="24"/>
          <w:szCs w:val="24"/>
        </w:rPr>
      </w:pPr>
      <w:r w:rsidRPr="001F772D">
        <w:rPr>
          <w:i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62D0A9E6" wp14:editId="24684882">
                <wp:simplePos x="0" y="0"/>
                <wp:positionH relativeFrom="column">
                  <wp:posOffset>3150235</wp:posOffset>
                </wp:positionH>
                <wp:positionV relativeFrom="paragraph">
                  <wp:posOffset>162560</wp:posOffset>
                </wp:positionV>
                <wp:extent cx="2838450" cy="2655570"/>
                <wp:effectExtent l="0" t="0" r="0" b="0"/>
                <wp:wrapSquare wrapText="bothSides"/>
                <wp:docPr id="205896837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265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7E909B" w14:textId="48556540" w:rsidR="001F772D" w:rsidRPr="009959E0" w:rsidRDefault="001F772D" w:rsidP="001F772D">
                            <w:pPr>
                              <w:pStyle w:val="Heading2"/>
                              <w:rPr>
                                <w:sz w:val="28"/>
                                <w:szCs w:val="28"/>
                              </w:rPr>
                            </w:pPr>
                            <w:r w:rsidRPr="009959E0">
                              <w:rPr>
                                <w:rFonts w:ascii="Segoe UI Emoji" w:hAnsi="Segoe UI Emoji" w:cs="Segoe UI Emoji"/>
                                <w:sz w:val="28"/>
                                <w:szCs w:val="28"/>
                              </w:rPr>
                              <w:t>🌍</w:t>
                            </w:r>
                            <w:r w:rsidRPr="009959E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451C2">
                              <w:rPr>
                                <w:rFonts w:ascii="Calibri" w:eastAsia="Calibri" w:hAnsi="Calibri" w:cs="Calibri"/>
                                <w:color w:val="4F81BD"/>
                                <w:sz w:val="28"/>
                              </w:rPr>
                              <w:t xml:space="preserve">Cine </w:t>
                            </w:r>
                            <w:proofErr w:type="spellStart"/>
                            <w:r w:rsidR="003451C2">
                              <w:rPr>
                                <w:rFonts w:ascii="Calibri" w:eastAsia="Calibri" w:hAnsi="Calibri" w:cs="Calibri"/>
                                <w:color w:val="4F81BD"/>
                                <w:sz w:val="28"/>
                              </w:rPr>
                              <w:t>este</w:t>
                            </w:r>
                            <w:proofErr w:type="spellEnd"/>
                            <w:r w:rsidR="003451C2">
                              <w:rPr>
                                <w:rFonts w:ascii="Calibri" w:eastAsia="Calibri" w:hAnsi="Calibri" w:cs="Calibri"/>
                                <w:color w:val="4F81BD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ascii="Calibri" w:eastAsia="Calibri" w:hAnsi="Calibri" w:cs="Calibri"/>
                                <w:color w:val="4F81BD"/>
                                <w:sz w:val="28"/>
                              </w:rPr>
                              <w:t>în</w:t>
                            </w:r>
                            <w:proofErr w:type="spellEnd"/>
                            <w:r w:rsidR="003451C2">
                              <w:rPr>
                                <w:rFonts w:ascii="Calibri" w:eastAsia="Calibri" w:hAnsi="Calibri" w:cs="Calibri"/>
                                <w:color w:val="4F81BD"/>
                                <w:sz w:val="28"/>
                              </w:rPr>
                              <w:t xml:space="preserve"> CPT?</w:t>
                            </w:r>
                          </w:p>
                          <w:p w14:paraId="042AFA1D" w14:textId="77777777" w:rsidR="00B52309" w:rsidRPr="009959E0" w:rsidRDefault="00B52309" w:rsidP="001F772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A69E207" w14:textId="6903DA01" w:rsidR="003451C2" w:rsidRPr="003451C2" w:rsidRDefault="003451C2" w:rsidP="003451C2">
                            <w:pPr>
                              <w:pStyle w:val="ListBullet"/>
                              <w:numPr>
                                <w:ilvl w:val="0"/>
                                <w:numId w:val="0"/>
                              </w:numPr>
                              <w:ind w:left="360" w:hanging="360"/>
                              <w:rPr>
                                <w:sz w:val="24"/>
                                <w:szCs w:val="24"/>
                              </w:rPr>
                            </w:pPr>
                            <w:r w:rsidRPr="003451C2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451C2">
                              <w:rPr>
                                <w:sz w:val="24"/>
                                <w:szCs w:val="24"/>
                              </w:rPr>
                              <w:t xml:space="preserve">CPT </w:t>
                            </w:r>
                            <w:proofErr w:type="spellStart"/>
                            <w:r w:rsidRPr="003451C2">
                              <w:rPr>
                                <w:sz w:val="24"/>
                                <w:szCs w:val="24"/>
                              </w:rPr>
                              <w:t>este</w:t>
                            </w:r>
                            <w:proofErr w:type="spellEnd"/>
                            <w:r w:rsidRPr="003451C2">
                              <w:rPr>
                                <w:sz w:val="24"/>
                                <w:szCs w:val="24"/>
                              </w:rPr>
                              <w:t xml:space="preserve"> un:</w:t>
                            </w:r>
                          </w:p>
                          <w:p w14:paraId="2FE3FA87" w14:textId="77777777" w:rsidR="003451C2" w:rsidRPr="003451C2" w:rsidRDefault="003451C2" w:rsidP="003451C2">
                            <w:pPr>
                              <w:pStyle w:val="ListBullet"/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sz w:val="24"/>
                                <w:szCs w:val="24"/>
                              </w:rPr>
                            </w:pPr>
                            <w:r w:rsidRPr="003451C2">
                              <w:rPr>
                                <w:sz w:val="24"/>
                                <w:szCs w:val="24"/>
                              </w:rPr>
                              <w:t xml:space="preserve">Independent (nu face </w:t>
                            </w:r>
                            <w:proofErr w:type="spellStart"/>
                            <w:r w:rsidRPr="003451C2">
                              <w:rPr>
                                <w:sz w:val="24"/>
                                <w:szCs w:val="24"/>
                              </w:rPr>
                              <w:t>parte</w:t>
                            </w:r>
                            <w:proofErr w:type="spellEnd"/>
                            <w:r w:rsidRPr="003451C2">
                              <w:rPr>
                                <w:sz w:val="24"/>
                                <w:szCs w:val="24"/>
                              </w:rPr>
                              <w:t xml:space="preserve"> din </w:t>
                            </w:r>
                            <w:proofErr w:type="spellStart"/>
                            <w:r w:rsidRPr="003451C2">
                              <w:rPr>
                                <w:sz w:val="24"/>
                                <w:szCs w:val="24"/>
                              </w:rPr>
                              <w:t>guvern</w:t>
                            </w:r>
                            <w:proofErr w:type="spellEnd"/>
                            <w:r w:rsidRPr="003451C2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sz w:val="24"/>
                                <w:szCs w:val="24"/>
                              </w:rPr>
                              <w:t>sau</w:t>
                            </w:r>
                            <w:proofErr w:type="spellEnd"/>
                            <w:r w:rsidRPr="003451C2">
                              <w:rPr>
                                <w:sz w:val="24"/>
                                <w:szCs w:val="24"/>
                              </w:rPr>
                              <w:t xml:space="preserve"> din </w:t>
                            </w:r>
                            <w:proofErr w:type="spellStart"/>
                            <w:r w:rsidRPr="003451C2">
                              <w:rPr>
                                <w:sz w:val="24"/>
                                <w:szCs w:val="24"/>
                              </w:rPr>
                              <w:t>închisoare</w:t>
                            </w:r>
                            <w:proofErr w:type="spellEnd"/>
                            <w:r w:rsidRPr="003451C2">
                              <w:rPr>
                                <w:sz w:val="24"/>
                                <w:szCs w:val="24"/>
                              </w:rPr>
                              <w:t xml:space="preserve">)  </w:t>
                            </w:r>
                          </w:p>
                          <w:p w14:paraId="320B8369" w14:textId="77777777" w:rsidR="003451C2" w:rsidRPr="003451C2" w:rsidRDefault="003451C2" w:rsidP="003451C2">
                            <w:pPr>
                              <w:pStyle w:val="ListBullet"/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sz w:val="24"/>
                                <w:szCs w:val="24"/>
                              </w:rPr>
                            </w:pPr>
                            <w:r w:rsidRPr="003451C2">
                              <w:rPr>
                                <w:sz w:val="24"/>
                                <w:szCs w:val="24"/>
                              </w:rPr>
                              <w:t xml:space="preserve">Format din </w:t>
                            </w:r>
                            <w:proofErr w:type="spellStart"/>
                            <w:r w:rsidRPr="003451C2">
                              <w:rPr>
                                <w:sz w:val="24"/>
                                <w:szCs w:val="24"/>
                              </w:rPr>
                              <w:t>oameni</w:t>
                            </w:r>
                            <w:proofErr w:type="spellEnd"/>
                            <w:r w:rsidRPr="003451C2">
                              <w:rPr>
                                <w:sz w:val="24"/>
                                <w:szCs w:val="24"/>
                              </w:rPr>
                              <w:t xml:space="preserve"> din </w:t>
                            </w:r>
                            <w:proofErr w:type="spellStart"/>
                            <w:r w:rsidRPr="003451C2">
                              <w:rPr>
                                <w:sz w:val="24"/>
                                <w:szCs w:val="24"/>
                              </w:rPr>
                              <w:t>toata</w:t>
                            </w:r>
                            <w:proofErr w:type="spellEnd"/>
                            <w:r w:rsidRPr="003451C2">
                              <w:rPr>
                                <w:sz w:val="24"/>
                                <w:szCs w:val="24"/>
                              </w:rPr>
                              <w:t xml:space="preserve"> Europa</w:t>
                            </w:r>
                          </w:p>
                          <w:p w14:paraId="50A58B02" w14:textId="77777777" w:rsidR="003451C2" w:rsidRPr="003451C2" w:rsidRDefault="003451C2" w:rsidP="003451C2">
                            <w:pPr>
                              <w:pStyle w:val="ListBullet"/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sz w:val="24"/>
                                <w:szCs w:val="24"/>
                              </w:rPr>
                            </w:pPr>
                            <w:r w:rsidRPr="003451C2">
                              <w:rPr>
                                <w:sz w:val="24"/>
                                <w:szCs w:val="24"/>
                              </w:rPr>
                              <w:t xml:space="preserve">Include </w:t>
                            </w:r>
                            <w:proofErr w:type="spellStart"/>
                            <w:r w:rsidRPr="003451C2">
                              <w:rPr>
                                <w:sz w:val="24"/>
                                <w:szCs w:val="24"/>
                              </w:rPr>
                              <w:t>medici</w:t>
                            </w:r>
                            <w:proofErr w:type="spellEnd"/>
                            <w:r w:rsidRPr="003451C2"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3451C2">
                              <w:rPr>
                                <w:sz w:val="24"/>
                                <w:szCs w:val="24"/>
                              </w:rPr>
                              <w:t>avocati</w:t>
                            </w:r>
                            <w:proofErr w:type="spellEnd"/>
                            <w:r w:rsidRPr="003451C2"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3451C2">
                              <w:rPr>
                                <w:sz w:val="24"/>
                                <w:szCs w:val="24"/>
                              </w:rPr>
                              <w:t>experți</w:t>
                            </w:r>
                            <w:proofErr w:type="spellEnd"/>
                            <w:r w:rsidRPr="003451C2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sz w:val="24"/>
                                <w:szCs w:val="24"/>
                              </w:rPr>
                              <w:t>în</w:t>
                            </w:r>
                            <w:proofErr w:type="spellEnd"/>
                            <w:r w:rsidRPr="003451C2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sz w:val="24"/>
                                <w:szCs w:val="24"/>
                              </w:rPr>
                              <w:t>drepturile</w:t>
                            </w:r>
                            <w:proofErr w:type="spellEnd"/>
                            <w:r w:rsidRPr="003451C2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sz w:val="24"/>
                                <w:szCs w:val="24"/>
                              </w:rPr>
                              <w:t>omului</w:t>
                            </w:r>
                            <w:proofErr w:type="spellEnd"/>
                            <w:r w:rsidRPr="003451C2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sz w:val="24"/>
                                <w:szCs w:val="24"/>
                              </w:rPr>
                              <w:t>și</w:t>
                            </w:r>
                            <w:proofErr w:type="spellEnd"/>
                            <w:r w:rsidRPr="003451C2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sz w:val="24"/>
                                <w:szCs w:val="24"/>
                              </w:rPr>
                              <w:t>interpreti</w:t>
                            </w:r>
                            <w:proofErr w:type="spellEnd"/>
                            <w:r w:rsidRPr="003451C2">
                              <w:rPr>
                                <w:sz w:val="24"/>
                                <w:szCs w:val="24"/>
                              </w:rPr>
                              <w:t xml:space="preserve"> (</w:t>
                            </w:r>
                            <w:proofErr w:type="spellStart"/>
                            <w:r w:rsidRPr="003451C2">
                              <w:rPr>
                                <w:sz w:val="24"/>
                                <w:szCs w:val="24"/>
                              </w:rPr>
                              <w:t>asistenți</w:t>
                            </w:r>
                            <w:proofErr w:type="spellEnd"/>
                            <w:r w:rsidRPr="003451C2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sz w:val="24"/>
                                <w:szCs w:val="24"/>
                              </w:rPr>
                              <w:t>lingvistici</w:t>
                            </w:r>
                            <w:proofErr w:type="spellEnd"/>
                            <w:r w:rsidRPr="003451C2">
                              <w:rPr>
                                <w:sz w:val="24"/>
                                <w:szCs w:val="24"/>
                              </w:rPr>
                              <w:t xml:space="preserve">) </w:t>
                            </w:r>
                          </w:p>
                          <w:p w14:paraId="187573D9" w14:textId="031E6A69" w:rsidR="001F772D" w:rsidRDefault="001F772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D0A9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8.05pt;margin-top:12.8pt;width:223.5pt;height:209.1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" stroked="f">
                <v:textbox>
                  <w:txbxContent>
                    <w:p w14:paraId="267E909B" w14:textId="48556540" w:rsidR="001F772D" w:rsidRPr="009959E0" w:rsidRDefault="001F772D" w:rsidP="001F772D">
                      <w:pPr>
                        <w:pStyle w:val="Heading2"/>
                        <w:rPr>
                          <w:sz w:val="28"/>
                          <w:szCs w:val="28"/>
                        </w:rPr>
                      </w:pPr>
                      <w:r w:rsidRPr="009959E0">
                        <w:rPr>
                          <w:rFonts w:ascii="Segoe UI Emoji" w:hAnsi="Segoe UI Emoji" w:cs="Segoe UI Emoji"/>
                          <w:sz w:val="28"/>
                          <w:szCs w:val="28"/>
                        </w:rPr>
                        <w:t>🌍</w:t>
                      </w:r>
                      <w:r w:rsidRPr="009959E0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3451C2">
                        <w:rPr>
                          <w:rFonts w:ascii="Calibri" w:eastAsia="Calibri" w:hAnsi="Calibri" w:cs="Calibri"/>
                          <w:color w:val="4F81BD"/>
                          <w:sz w:val="28"/>
                        </w:rPr>
                        <w:t xml:space="preserve">Cine </w:t>
                      </w:r>
                      <w:proofErr w:type="spellStart"/>
                      <w:r w:rsidR="003451C2">
                        <w:rPr>
                          <w:rFonts w:ascii="Calibri" w:eastAsia="Calibri" w:hAnsi="Calibri" w:cs="Calibri"/>
                          <w:color w:val="4F81BD"/>
                          <w:sz w:val="28"/>
                        </w:rPr>
                        <w:t>este</w:t>
                      </w:r>
                      <w:proofErr w:type="spellEnd"/>
                      <w:r w:rsidR="003451C2">
                        <w:rPr>
                          <w:rFonts w:ascii="Calibri" w:eastAsia="Calibri" w:hAnsi="Calibri" w:cs="Calibri"/>
                          <w:color w:val="4F81BD"/>
                          <w:sz w:val="28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ascii="Calibri" w:eastAsia="Calibri" w:hAnsi="Calibri" w:cs="Calibri"/>
                          <w:color w:val="4F81BD"/>
                          <w:sz w:val="28"/>
                        </w:rPr>
                        <w:t>în</w:t>
                      </w:r>
                      <w:proofErr w:type="spellEnd"/>
                      <w:r w:rsidR="003451C2">
                        <w:rPr>
                          <w:rFonts w:ascii="Calibri" w:eastAsia="Calibri" w:hAnsi="Calibri" w:cs="Calibri"/>
                          <w:color w:val="4F81BD"/>
                          <w:sz w:val="28"/>
                        </w:rPr>
                        <w:t xml:space="preserve"> CPT?</w:t>
                      </w:r>
                    </w:p>
                    <w:p w14:paraId="042AFA1D" w14:textId="77777777" w:rsidR="00B52309" w:rsidRPr="009959E0" w:rsidRDefault="00B52309" w:rsidP="001F772D">
                      <w:pPr>
                        <w:spacing w:after="120"/>
                        <w:rPr>
                          <w:sz w:val="24"/>
                          <w:szCs w:val="24"/>
                        </w:rPr>
                      </w:pPr>
                    </w:p>
                    <w:p w14:paraId="5A69E207" w14:textId="6903DA01" w:rsidR="003451C2" w:rsidRPr="003451C2" w:rsidRDefault="003451C2" w:rsidP="003451C2">
                      <w:pPr>
                        <w:pStyle w:val="ListBullet"/>
                        <w:numPr>
                          <w:ilvl w:val="0"/>
                          <w:numId w:val="0"/>
                        </w:numPr>
                        <w:ind w:left="360" w:hanging="360"/>
                        <w:rPr>
                          <w:sz w:val="24"/>
                          <w:szCs w:val="24"/>
                        </w:rPr>
                      </w:pPr>
                      <w:r w:rsidRPr="003451C2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3451C2">
                        <w:rPr>
                          <w:sz w:val="24"/>
                          <w:szCs w:val="24"/>
                        </w:rPr>
                        <w:t xml:space="preserve">CPT </w:t>
                      </w:r>
                      <w:proofErr w:type="spellStart"/>
                      <w:r w:rsidRPr="003451C2">
                        <w:rPr>
                          <w:sz w:val="24"/>
                          <w:szCs w:val="24"/>
                        </w:rPr>
                        <w:t>este</w:t>
                      </w:r>
                      <w:proofErr w:type="spellEnd"/>
                      <w:r w:rsidRPr="003451C2">
                        <w:rPr>
                          <w:sz w:val="24"/>
                          <w:szCs w:val="24"/>
                        </w:rPr>
                        <w:t xml:space="preserve"> un:</w:t>
                      </w:r>
                    </w:p>
                    <w:p w14:paraId="2FE3FA87" w14:textId="77777777" w:rsidR="003451C2" w:rsidRPr="003451C2" w:rsidRDefault="003451C2" w:rsidP="003451C2">
                      <w:pPr>
                        <w:pStyle w:val="ListBullet"/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sz w:val="24"/>
                          <w:szCs w:val="24"/>
                        </w:rPr>
                      </w:pPr>
                      <w:r w:rsidRPr="003451C2">
                        <w:rPr>
                          <w:sz w:val="24"/>
                          <w:szCs w:val="24"/>
                        </w:rPr>
                        <w:t xml:space="preserve">Independent (nu face </w:t>
                      </w:r>
                      <w:proofErr w:type="spellStart"/>
                      <w:r w:rsidRPr="003451C2">
                        <w:rPr>
                          <w:sz w:val="24"/>
                          <w:szCs w:val="24"/>
                        </w:rPr>
                        <w:t>parte</w:t>
                      </w:r>
                      <w:proofErr w:type="spellEnd"/>
                      <w:r w:rsidRPr="003451C2">
                        <w:rPr>
                          <w:sz w:val="24"/>
                          <w:szCs w:val="24"/>
                        </w:rPr>
                        <w:t xml:space="preserve"> din </w:t>
                      </w:r>
                      <w:proofErr w:type="spellStart"/>
                      <w:r w:rsidRPr="003451C2">
                        <w:rPr>
                          <w:sz w:val="24"/>
                          <w:szCs w:val="24"/>
                        </w:rPr>
                        <w:t>guvern</w:t>
                      </w:r>
                      <w:proofErr w:type="spellEnd"/>
                      <w:r w:rsidRPr="003451C2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sz w:val="24"/>
                          <w:szCs w:val="24"/>
                        </w:rPr>
                        <w:t>sau</w:t>
                      </w:r>
                      <w:proofErr w:type="spellEnd"/>
                      <w:r w:rsidRPr="003451C2">
                        <w:rPr>
                          <w:sz w:val="24"/>
                          <w:szCs w:val="24"/>
                        </w:rPr>
                        <w:t xml:space="preserve"> din </w:t>
                      </w:r>
                      <w:proofErr w:type="spellStart"/>
                      <w:r w:rsidRPr="003451C2">
                        <w:rPr>
                          <w:sz w:val="24"/>
                          <w:szCs w:val="24"/>
                        </w:rPr>
                        <w:t>închisoare</w:t>
                      </w:r>
                      <w:proofErr w:type="spellEnd"/>
                      <w:r w:rsidRPr="003451C2">
                        <w:rPr>
                          <w:sz w:val="24"/>
                          <w:szCs w:val="24"/>
                        </w:rPr>
                        <w:t xml:space="preserve">)  </w:t>
                      </w:r>
                    </w:p>
                    <w:p w14:paraId="320B8369" w14:textId="77777777" w:rsidR="003451C2" w:rsidRPr="003451C2" w:rsidRDefault="003451C2" w:rsidP="003451C2">
                      <w:pPr>
                        <w:pStyle w:val="ListBullet"/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sz w:val="24"/>
                          <w:szCs w:val="24"/>
                        </w:rPr>
                      </w:pPr>
                      <w:r w:rsidRPr="003451C2">
                        <w:rPr>
                          <w:sz w:val="24"/>
                          <w:szCs w:val="24"/>
                        </w:rPr>
                        <w:t xml:space="preserve">Format din </w:t>
                      </w:r>
                      <w:proofErr w:type="spellStart"/>
                      <w:r w:rsidRPr="003451C2">
                        <w:rPr>
                          <w:sz w:val="24"/>
                          <w:szCs w:val="24"/>
                        </w:rPr>
                        <w:t>oameni</w:t>
                      </w:r>
                      <w:proofErr w:type="spellEnd"/>
                      <w:r w:rsidRPr="003451C2">
                        <w:rPr>
                          <w:sz w:val="24"/>
                          <w:szCs w:val="24"/>
                        </w:rPr>
                        <w:t xml:space="preserve"> din </w:t>
                      </w:r>
                      <w:proofErr w:type="spellStart"/>
                      <w:r w:rsidRPr="003451C2">
                        <w:rPr>
                          <w:sz w:val="24"/>
                          <w:szCs w:val="24"/>
                        </w:rPr>
                        <w:t>toata</w:t>
                      </w:r>
                      <w:proofErr w:type="spellEnd"/>
                      <w:r w:rsidRPr="003451C2">
                        <w:rPr>
                          <w:sz w:val="24"/>
                          <w:szCs w:val="24"/>
                        </w:rPr>
                        <w:t xml:space="preserve"> Europa</w:t>
                      </w:r>
                    </w:p>
                    <w:p w14:paraId="50A58B02" w14:textId="77777777" w:rsidR="003451C2" w:rsidRPr="003451C2" w:rsidRDefault="003451C2" w:rsidP="003451C2">
                      <w:pPr>
                        <w:pStyle w:val="ListBullet"/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sz w:val="24"/>
                          <w:szCs w:val="24"/>
                        </w:rPr>
                      </w:pPr>
                      <w:r w:rsidRPr="003451C2">
                        <w:rPr>
                          <w:sz w:val="24"/>
                          <w:szCs w:val="24"/>
                        </w:rPr>
                        <w:t xml:space="preserve">Include </w:t>
                      </w:r>
                      <w:proofErr w:type="spellStart"/>
                      <w:r w:rsidRPr="003451C2">
                        <w:rPr>
                          <w:sz w:val="24"/>
                          <w:szCs w:val="24"/>
                        </w:rPr>
                        <w:t>medici</w:t>
                      </w:r>
                      <w:proofErr w:type="spellEnd"/>
                      <w:r w:rsidRPr="003451C2">
                        <w:rPr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3451C2">
                        <w:rPr>
                          <w:sz w:val="24"/>
                          <w:szCs w:val="24"/>
                        </w:rPr>
                        <w:t>avocati</w:t>
                      </w:r>
                      <w:proofErr w:type="spellEnd"/>
                      <w:r w:rsidRPr="003451C2">
                        <w:rPr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3451C2">
                        <w:rPr>
                          <w:sz w:val="24"/>
                          <w:szCs w:val="24"/>
                        </w:rPr>
                        <w:t>experți</w:t>
                      </w:r>
                      <w:proofErr w:type="spellEnd"/>
                      <w:r w:rsidRPr="003451C2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sz w:val="24"/>
                          <w:szCs w:val="24"/>
                        </w:rPr>
                        <w:t>în</w:t>
                      </w:r>
                      <w:proofErr w:type="spellEnd"/>
                      <w:r w:rsidRPr="003451C2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sz w:val="24"/>
                          <w:szCs w:val="24"/>
                        </w:rPr>
                        <w:t>drepturile</w:t>
                      </w:r>
                      <w:proofErr w:type="spellEnd"/>
                      <w:r w:rsidRPr="003451C2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sz w:val="24"/>
                          <w:szCs w:val="24"/>
                        </w:rPr>
                        <w:t>omului</w:t>
                      </w:r>
                      <w:proofErr w:type="spellEnd"/>
                      <w:r w:rsidRPr="003451C2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sz w:val="24"/>
                          <w:szCs w:val="24"/>
                        </w:rPr>
                        <w:t>și</w:t>
                      </w:r>
                      <w:proofErr w:type="spellEnd"/>
                      <w:r w:rsidRPr="003451C2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sz w:val="24"/>
                          <w:szCs w:val="24"/>
                        </w:rPr>
                        <w:t>interpreti</w:t>
                      </w:r>
                      <w:proofErr w:type="spellEnd"/>
                      <w:r w:rsidRPr="003451C2">
                        <w:rPr>
                          <w:sz w:val="24"/>
                          <w:szCs w:val="24"/>
                        </w:rPr>
                        <w:t xml:space="preserve"> (</w:t>
                      </w:r>
                      <w:proofErr w:type="spellStart"/>
                      <w:r w:rsidRPr="003451C2">
                        <w:rPr>
                          <w:sz w:val="24"/>
                          <w:szCs w:val="24"/>
                        </w:rPr>
                        <w:t>asistenți</w:t>
                      </w:r>
                      <w:proofErr w:type="spellEnd"/>
                      <w:r w:rsidRPr="003451C2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sz w:val="24"/>
                          <w:szCs w:val="24"/>
                        </w:rPr>
                        <w:t>lingvistici</w:t>
                      </w:r>
                      <w:proofErr w:type="spellEnd"/>
                      <w:r w:rsidRPr="003451C2">
                        <w:rPr>
                          <w:sz w:val="24"/>
                          <w:szCs w:val="24"/>
                        </w:rPr>
                        <w:t xml:space="preserve">) </w:t>
                      </w:r>
                    </w:p>
                    <w:p w14:paraId="187573D9" w14:textId="031E6A69" w:rsidR="001F772D" w:rsidRDefault="001F772D"/>
                  </w:txbxContent>
                </v:textbox>
                <w10:wrap type="square"/>
              </v:shape>
            </w:pict>
          </mc:Fallback>
        </mc:AlternateContent>
      </w:r>
      <w:r w:rsidRPr="001F772D">
        <w:rPr>
          <w:i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2996F4C1" wp14:editId="208C796D">
                <wp:simplePos x="0" y="0"/>
                <wp:positionH relativeFrom="column">
                  <wp:posOffset>-340360</wp:posOffset>
                </wp:positionH>
                <wp:positionV relativeFrom="paragraph">
                  <wp:posOffset>146685</wp:posOffset>
                </wp:positionV>
                <wp:extent cx="2987675" cy="3362960"/>
                <wp:effectExtent l="0" t="0" r="3175" b="8890"/>
                <wp:wrapSquare wrapText="bothSides"/>
                <wp:docPr id="1211172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7675" cy="336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91606" w14:textId="16E166F9" w:rsidR="001F772D" w:rsidRPr="009959E0" w:rsidRDefault="001F772D" w:rsidP="001F772D">
                            <w:pPr>
                              <w:pStyle w:val="Heading2"/>
                              <w:rPr>
                                <w:sz w:val="28"/>
                                <w:szCs w:val="28"/>
                              </w:rPr>
                            </w:pPr>
                            <w:r w:rsidRPr="009959E0">
                              <w:rPr>
                                <w:rFonts w:ascii="Segoe UI Emoji" w:hAnsi="Segoe UI Emoji" w:cs="Segoe UI Emoji"/>
                                <w:sz w:val="28"/>
                                <w:szCs w:val="28"/>
                              </w:rPr>
                              <w:t>🕵️</w:t>
                            </w:r>
                            <w:r w:rsidRPr="009959E0">
                              <w:rPr>
                                <w:sz w:val="28"/>
                                <w:szCs w:val="28"/>
                              </w:rPr>
                              <w:t>‍</w:t>
                            </w:r>
                            <w:r w:rsidRPr="009959E0">
                              <w:rPr>
                                <w:rFonts w:ascii="Segoe UI Emoji" w:hAnsi="Segoe UI Emoji" w:cs="Segoe UI Emoji"/>
                                <w:sz w:val="28"/>
                                <w:szCs w:val="28"/>
                              </w:rPr>
                              <w:t>♀️</w:t>
                            </w:r>
                            <w:r w:rsidRPr="009959E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451C2">
                              <w:rPr>
                                <w:rFonts w:ascii="Calibri" w:eastAsia="Calibri" w:hAnsi="Calibri" w:cs="Calibri"/>
                                <w:color w:val="4F81BD"/>
                                <w:sz w:val="28"/>
                              </w:rPr>
                              <w:t xml:space="preserve">Ce </w:t>
                            </w:r>
                            <w:proofErr w:type="spellStart"/>
                            <w:r w:rsidR="003451C2">
                              <w:rPr>
                                <w:rFonts w:ascii="Calibri" w:eastAsia="Calibri" w:hAnsi="Calibri" w:cs="Calibri"/>
                                <w:color w:val="4F81BD"/>
                                <w:sz w:val="28"/>
                              </w:rPr>
                              <w:t>este</w:t>
                            </w:r>
                            <w:proofErr w:type="spellEnd"/>
                            <w:r w:rsidR="003451C2">
                              <w:rPr>
                                <w:rFonts w:ascii="Calibri" w:eastAsia="Calibri" w:hAnsi="Calibri" w:cs="Calibri"/>
                                <w:color w:val="4F81BD"/>
                                <w:sz w:val="28"/>
                              </w:rPr>
                              <w:t xml:space="preserve"> CPT?</w:t>
                            </w:r>
                          </w:p>
                          <w:p w14:paraId="187A6459" w14:textId="77777777" w:rsidR="00B52309" w:rsidRPr="009959E0" w:rsidRDefault="00B52309" w:rsidP="001F772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18D0E1D" w14:textId="77777777" w:rsidR="003451C2" w:rsidRDefault="003451C2" w:rsidP="003451C2">
                            <w:pPr>
                              <w:spacing w:after="120" w:line="275" w:lineRule="auto"/>
                              <w:textDirection w:val="btLr"/>
                            </w:pPr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CPT 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este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prescurtare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de la:</w:t>
                            </w:r>
                          </w:p>
                          <w:p w14:paraId="0B634215" w14:textId="77777777" w:rsidR="003451C2" w:rsidRDefault="003451C2" w:rsidP="003451C2">
                            <w:pPr>
                              <w:spacing w:after="120" w:line="275" w:lineRule="auto"/>
                              <w:textDirection w:val="btLr"/>
                            </w:pP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Comitetul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European 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pentru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Prevenirea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Torturii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și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Pedepselor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sau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Tratamentelor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Inumane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sau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Degradante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</w:p>
                          <w:p w14:paraId="79EAE768" w14:textId="77777777" w:rsidR="003451C2" w:rsidRDefault="003451C2" w:rsidP="003451C2">
                            <w:pPr>
                              <w:spacing w:after="120" w:line="275" w:lineRule="auto"/>
                              <w:textDirection w:val="btLr"/>
                            </w:pP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Aceasta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este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nume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foarte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lung! 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Pur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și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simplu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înseamnă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grup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persoane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care:</w:t>
                            </w:r>
                          </w:p>
                          <w:p w14:paraId="1CA4B862" w14:textId="785FFB61" w:rsidR="001F772D" w:rsidRPr="009959E0" w:rsidRDefault="001F772D" w:rsidP="00B52309">
                            <w:pPr>
                              <w:pStyle w:val="ListBullet"/>
                              <w:numPr>
                                <w:ilvl w:val="0"/>
                                <w:numId w:val="0"/>
                              </w:numPr>
                              <w:spacing w:after="80"/>
                              <w:ind w:left="360" w:hanging="360"/>
                              <w:rPr>
                                <w:sz w:val="24"/>
                                <w:szCs w:val="24"/>
                              </w:rPr>
                            </w:pPr>
                            <w:r w:rsidRPr="009959E0">
                              <w:rPr>
                                <w:sz w:val="24"/>
                                <w:szCs w:val="24"/>
                              </w:rPr>
                              <w:t xml:space="preserve">✅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Vizitează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închisorile</w:t>
                            </w:r>
                            <w:proofErr w:type="spellEnd"/>
                          </w:p>
                          <w:p w14:paraId="76425899" w14:textId="1DE1CA89" w:rsidR="001F772D" w:rsidRPr="009959E0" w:rsidRDefault="001F772D" w:rsidP="00B52309">
                            <w:pPr>
                              <w:pStyle w:val="ListBullet"/>
                              <w:numPr>
                                <w:ilvl w:val="0"/>
                                <w:numId w:val="0"/>
                              </w:numPr>
                              <w:spacing w:after="80"/>
                              <w:ind w:left="360" w:hanging="360"/>
                              <w:rPr>
                                <w:sz w:val="24"/>
                                <w:szCs w:val="24"/>
                              </w:rPr>
                            </w:pPr>
                            <w:r w:rsidRPr="009959E0">
                              <w:rPr>
                                <w:sz w:val="24"/>
                                <w:szCs w:val="24"/>
                              </w:rPr>
                              <w:t>✅</w:t>
                            </w:r>
                            <w:r w:rsidR="003451C2"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Discută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cu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oamenii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dinăuntru</w:t>
                            </w:r>
                            <w:proofErr w:type="spellEnd"/>
                          </w:p>
                          <w:p w14:paraId="678DC813" w14:textId="77777777" w:rsidR="003451C2" w:rsidRDefault="001F772D" w:rsidP="003451C2">
                            <w:pPr>
                              <w:spacing w:after="80" w:line="240" w:lineRule="auto"/>
                              <w:textDirection w:val="btLr"/>
                            </w:pPr>
                            <w:r w:rsidRPr="009959E0">
                              <w:rPr>
                                <w:sz w:val="24"/>
                                <w:szCs w:val="24"/>
                              </w:rPr>
                              <w:t xml:space="preserve">✅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Verifică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dacă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oamenii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sunt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tratați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într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-un mod care le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protejează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drepturile</w:t>
                            </w:r>
                            <w:proofErr w:type="spellEnd"/>
                          </w:p>
                          <w:p w14:paraId="6A4DCCFB" w14:textId="4541677B" w:rsidR="001F772D" w:rsidRPr="009959E0" w:rsidRDefault="001F772D" w:rsidP="00B52309">
                            <w:pPr>
                              <w:pStyle w:val="ListBullet"/>
                              <w:numPr>
                                <w:ilvl w:val="0"/>
                                <w:numId w:val="0"/>
                              </w:numPr>
                              <w:spacing w:after="80"/>
                              <w:ind w:left="360" w:hanging="3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5EE1FD6" w14:textId="74FD28FF" w:rsidR="001F772D" w:rsidRDefault="001F772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6F4C1" id="_x0000_s1027" type="#_x0000_t202" style="position:absolute;left:0;text-align:left;margin-left:-26.8pt;margin-top:11.55pt;width:235.25pt;height:264.8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" stroked="f">
                <v:textbox>
                  <w:txbxContent>
                    <w:p w14:paraId="7ED91606" w14:textId="16E166F9" w:rsidR="001F772D" w:rsidRPr="009959E0" w:rsidRDefault="001F772D" w:rsidP="001F772D">
                      <w:pPr>
                        <w:pStyle w:val="Heading2"/>
                        <w:rPr>
                          <w:sz w:val="28"/>
                          <w:szCs w:val="28"/>
                        </w:rPr>
                      </w:pPr>
                      <w:r w:rsidRPr="009959E0">
                        <w:rPr>
                          <w:rFonts w:ascii="Segoe UI Emoji" w:hAnsi="Segoe UI Emoji" w:cs="Segoe UI Emoji"/>
                          <w:sz w:val="28"/>
                          <w:szCs w:val="28"/>
                        </w:rPr>
                        <w:t>🕵️</w:t>
                      </w:r>
                      <w:r w:rsidRPr="009959E0">
                        <w:rPr>
                          <w:sz w:val="28"/>
                          <w:szCs w:val="28"/>
                        </w:rPr>
                        <w:t>‍</w:t>
                      </w:r>
                      <w:r w:rsidRPr="009959E0">
                        <w:rPr>
                          <w:rFonts w:ascii="Segoe UI Emoji" w:hAnsi="Segoe UI Emoji" w:cs="Segoe UI Emoji"/>
                          <w:sz w:val="28"/>
                          <w:szCs w:val="28"/>
                        </w:rPr>
                        <w:t>♀️</w:t>
                      </w:r>
                      <w:r w:rsidRPr="009959E0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3451C2">
                        <w:rPr>
                          <w:rFonts w:ascii="Calibri" w:eastAsia="Calibri" w:hAnsi="Calibri" w:cs="Calibri"/>
                          <w:color w:val="4F81BD"/>
                          <w:sz w:val="28"/>
                        </w:rPr>
                        <w:t xml:space="preserve">Ce </w:t>
                      </w:r>
                      <w:proofErr w:type="spellStart"/>
                      <w:r w:rsidR="003451C2">
                        <w:rPr>
                          <w:rFonts w:ascii="Calibri" w:eastAsia="Calibri" w:hAnsi="Calibri" w:cs="Calibri"/>
                          <w:color w:val="4F81BD"/>
                          <w:sz w:val="28"/>
                        </w:rPr>
                        <w:t>este</w:t>
                      </w:r>
                      <w:proofErr w:type="spellEnd"/>
                      <w:r w:rsidR="003451C2">
                        <w:rPr>
                          <w:rFonts w:ascii="Calibri" w:eastAsia="Calibri" w:hAnsi="Calibri" w:cs="Calibri"/>
                          <w:color w:val="4F81BD"/>
                          <w:sz w:val="28"/>
                        </w:rPr>
                        <w:t xml:space="preserve"> CPT?</w:t>
                      </w:r>
                    </w:p>
                    <w:p w14:paraId="187A6459" w14:textId="77777777" w:rsidR="00B52309" w:rsidRPr="009959E0" w:rsidRDefault="00B52309" w:rsidP="001F772D">
                      <w:pPr>
                        <w:spacing w:after="120"/>
                        <w:rPr>
                          <w:sz w:val="24"/>
                          <w:szCs w:val="24"/>
                        </w:rPr>
                      </w:pPr>
                    </w:p>
                    <w:p w14:paraId="318D0E1D" w14:textId="77777777" w:rsidR="003451C2" w:rsidRDefault="003451C2" w:rsidP="003451C2">
                      <w:pPr>
                        <w:spacing w:after="120" w:line="275" w:lineRule="auto"/>
                        <w:textDirection w:val="btLr"/>
                      </w:pPr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CPT 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este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o 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prescurtare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de la:</w:t>
                      </w:r>
                    </w:p>
                    <w:p w14:paraId="0B634215" w14:textId="77777777" w:rsidR="003451C2" w:rsidRDefault="003451C2" w:rsidP="003451C2">
                      <w:pPr>
                        <w:spacing w:after="120" w:line="275" w:lineRule="auto"/>
                        <w:textDirection w:val="btLr"/>
                      </w:pP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Comitetul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European 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pentru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Prevenirea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Torturii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și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Pedepselor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sau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Tratamentelor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Inumane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sau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Degradante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</w:p>
                    <w:p w14:paraId="79EAE768" w14:textId="77777777" w:rsidR="003451C2" w:rsidRDefault="003451C2" w:rsidP="003451C2">
                      <w:pPr>
                        <w:spacing w:after="120" w:line="275" w:lineRule="auto"/>
                        <w:textDirection w:val="btLr"/>
                      </w:pP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Aceasta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este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un 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nume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foarte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lung! 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Pur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și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simplu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înseamnă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un 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grup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persoane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care:</w:t>
                      </w:r>
                    </w:p>
                    <w:p w14:paraId="1CA4B862" w14:textId="785FFB61" w:rsidR="001F772D" w:rsidRPr="009959E0" w:rsidRDefault="001F772D" w:rsidP="00B52309">
                      <w:pPr>
                        <w:pStyle w:val="ListBullet"/>
                        <w:numPr>
                          <w:ilvl w:val="0"/>
                          <w:numId w:val="0"/>
                        </w:numPr>
                        <w:spacing w:after="80"/>
                        <w:ind w:left="360" w:hanging="360"/>
                        <w:rPr>
                          <w:sz w:val="24"/>
                          <w:szCs w:val="24"/>
                        </w:rPr>
                      </w:pPr>
                      <w:r w:rsidRPr="009959E0">
                        <w:rPr>
                          <w:sz w:val="24"/>
                          <w:szCs w:val="24"/>
                        </w:rPr>
                        <w:t xml:space="preserve">✅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Vizitează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închisorile</w:t>
                      </w:r>
                      <w:proofErr w:type="spellEnd"/>
                    </w:p>
                    <w:p w14:paraId="76425899" w14:textId="1DE1CA89" w:rsidR="001F772D" w:rsidRPr="009959E0" w:rsidRDefault="001F772D" w:rsidP="00B52309">
                      <w:pPr>
                        <w:pStyle w:val="ListBullet"/>
                        <w:numPr>
                          <w:ilvl w:val="0"/>
                          <w:numId w:val="0"/>
                        </w:numPr>
                        <w:spacing w:after="80"/>
                        <w:ind w:left="360" w:hanging="360"/>
                        <w:rPr>
                          <w:sz w:val="24"/>
                          <w:szCs w:val="24"/>
                        </w:rPr>
                      </w:pPr>
                      <w:r w:rsidRPr="009959E0">
                        <w:rPr>
                          <w:sz w:val="24"/>
                          <w:szCs w:val="24"/>
                        </w:rPr>
                        <w:t>✅</w:t>
                      </w:r>
                      <w:r w:rsidR="003451C2"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Discută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cu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oamenii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dinăuntru</w:t>
                      </w:r>
                      <w:proofErr w:type="spellEnd"/>
                    </w:p>
                    <w:p w14:paraId="678DC813" w14:textId="77777777" w:rsidR="003451C2" w:rsidRDefault="001F772D" w:rsidP="003451C2">
                      <w:pPr>
                        <w:spacing w:after="80" w:line="240" w:lineRule="auto"/>
                        <w:textDirection w:val="btLr"/>
                      </w:pPr>
                      <w:r w:rsidRPr="009959E0">
                        <w:rPr>
                          <w:sz w:val="24"/>
                          <w:szCs w:val="24"/>
                        </w:rPr>
                        <w:t xml:space="preserve">✅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Verifică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dacă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oamenii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sunt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tratați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într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-un mod care le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protejează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drepturile</w:t>
                      </w:r>
                      <w:proofErr w:type="spellEnd"/>
                    </w:p>
                    <w:p w14:paraId="6A4DCCFB" w14:textId="4541677B" w:rsidR="001F772D" w:rsidRPr="009959E0" w:rsidRDefault="001F772D" w:rsidP="00B52309">
                      <w:pPr>
                        <w:pStyle w:val="ListBullet"/>
                        <w:numPr>
                          <w:ilvl w:val="0"/>
                          <w:numId w:val="0"/>
                        </w:numPr>
                        <w:spacing w:after="80"/>
                        <w:ind w:left="360" w:hanging="360"/>
                        <w:rPr>
                          <w:sz w:val="24"/>
                          <w:szCs w:val="24"/>
                        </w:rPr>
                      </w:pPr>
                    </w:p>
                    <w:p w14:paraId="25EE1FD6" w14:textId="74FD28FF" w:rsidR="001F772D" w:rsidRDefault="001F772D"/>
                  </w:txbxContent>
                </v:textbox>
                <w10:wrap type="square"/>
              </v:shape>
            </w:pict>
          </mc:Fallback>
        </mc:AlternateContent>
      </w:r>
    </w:p>
    <w:p w14:paraId="01CE6F27" w14:textId="78FFBFDC" w:rsidR="001F772D" w:rsidRDefault="001F772D" w:rsidP="00061DF6">
      <w:pPr>
        <w:spacing w:after="120"/>
        <w:jc w:val="center"/>
        <w:rPr>
          <w:iCs/>
          <w:sz w:val="24"/>
          <w:szCs w:val="24"/>
        </w:rPr>
      </w:pPr>
    </w:p>
    <w:p w14:paraId="550237D3" w14:textId="24DF17C3" w:rsidR="001F772D" w:rsidRDefault="001F772D" w:rsidP="00061DF6">
      <w:pPr>
        <w:spacing w:after="120"/>
        <w:jc w:val="center"/>
        <w:rPr>
          <w:iCs/>
          <w:sz w:val="24"/>
          <w:szCs w:val="24"/>
        </w:rPr>
      </w:pPr>
    </w:p>
    <w:p w14:paraId="5EBF484D" w14:textId="25D4E45C" w:rsidR="001F772D" w:rsidRDefault="001F772D" w:rsidP="00061DF6">
      <w:pPr>
        <w:spacing w:after="120"/>
        <w:jc w:val="center"/>
        <w:rPr>
          <w:iCs/>
          <w:sz w:val="24"/>
          <w:szCs w:val="24"/>
        </w:rPr>
      </w:pPr>
    </w:p>
    <w:p w14:paraId="69B1FDED" w14:textId="77777777" w:rsidR="001F772D" w:rsidRDefault="001F772D" w:rsidP="00061DF6">
      <w:pPr>
        <w:spacing w:after="120"/>
        <w:jc w:val="center"/>
        <w:rPr>
          <w:iCs/>
          <w:sz w:val="24"/>
          <w:szCs w:val="24"/>
        </w:rPr>
      </w:pPr>
    </w:p>
    <w:p w14:paraId="5197B12B" w14:textId="77777777" w:rsidR="001F772D" w:rsidRDefault="001F772D" w:rsidP="00061DF6">
      <w:pPr>
        <w:spacing w:after="120"/>
        <w:jc w:val="center"/>
        <w:rPr>
          <w:iCs/>
          <w:sz w:val="24"/>
          <w:szCs w:val="24"/>
        </w:rPr>
      </w:pPr>
    </w:p>
    <w:p w14:paraId="6C90A6F3" w14:textId="3FA544DC" w:rsidR="001F772D" w:rsidRDefault="001F772D" w:rsidP="00061DF6">
      <w:pPr>
        <w:spacing w:after="120"/>
        <w:jc w:val="center"/>
        <w:rPr>
          <w:iCs/>
          <w:sz w:val="24"/>
          <w:szCs w:val="24"/>
        </w:rPr>
      </w:pPr>
    </w:p>
    <w:p w14:paraId="305D018F" w14:textId="4683209C" w:rsidR="001F772D" w:rsidRDefault="001F772D" w:rsidP="00061DF6">
      <w:pPr>
        <w:spacing w:after="120"/>
        <w:jc w:val="center"/>
        <w:rPr>
          <w:iCs/>
          <w:sz w:val="24"/>
          <w:szCs w:val="24"/>
        </w:rPr>
      </w:pPr>
    </w:p>
    <w:p w14:paraId="604371A0" w14:textId="1986707C" w:rsidR="001F772D" w:rsidRDefault="003451C2" w:rsidP="0025566B">
      <w:pPr>
        <w:spacing w:after="120"/>
        <w:rPr>
          <w:iCs/>
          <w:sz w:val="24"/>
          <w:szCs w:val="24"/>
        </w:rPr>
      </w:pPr>
      <w:r w:rsidRPr="00FC7DBF">
        <w:rPr>
          <w:i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48390660" wp14:editId="5A2B4D80">
                <wp:simplePos x="0" y="0"/>
                <wp:positionH relativeFrom="margin">
                  <wp:posOffset>-356235</wp:posOffset>
                </wp:positionH>
                <wp:positionV relativeFrom="paragraph">
                  <wp:posOffset>1216660</wp:posOffset>
                </wp:positionV>
                <wp:extent cx="2901950" cy="4094480"/>
                <wp:effectExtent l="0" t="0" r="0" b="1270"/>
                <wp:wrapSquare wrapText="bothSides"/>
                <wp:docPr id="1053596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950" cy="409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E0C91A" w14:textId="19E9B31C" w:rsidR="0006103E" w:rsidRDefault="0006103E" w:rsidP="0006103E">
                            <w:pPr>
                              <w:pStyle w:val="Heading2"/>
                              <w:rPr>
                                <w:sz w:val="28"/>
                                <w:szCs w:val="28"/>
                              </w:rPr>
                            </w:pPr>
                            <w:r w:rsidRPr="00156922">
                              <w:rPr>
                                <w:rFonts w:ascii="Segoe UI Emoji" w:hAnsi="Segoe UI Emoji" w:cs="Segoe UI Emoji"/>
                                <w:sz w:val="28"/>
                                <w:szCs w:val="28"/>
                              </w:rPr>
                              <w:t>🧭</w:t>
                            </w:r>
                            <w:r w:rsidRPr="0015692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451C2">
                              <w:rPr>
                                <w:rFonts w:ascii="Calibri" w:eastAsia="Calibri" w:hAnsi="Calibri" w:cs="Calibri"/>
                                <w:color w:val="4F81BD"/>
                                <w:sz w:val="28"/>
                              </w:rPr>
                              <w:t xml:space="preserve">De </w:t>
                            </w:r>
                            <w:proofErr w:type="spellStart"/>
                            <w:r w:rsidR="003451C2">
                              <w:rPr>
                                <w:rFonts w:ascii="Calibri" w:eastAsia="Calibri" w:hAnsi="Calibri" w:cs="Calibri"/>
                                <w:color w:val="4F81BD"/>
                                <w:sz w:val="28"/>
                              </w:rPr>
                              <w:t>ce</w:t>
                            </w:r>
                            <w:proofErr w:type="spellEnd"/>
                            <w:r w:rsidR="003451C2">
                              <w:rPr>
                                <w:rFonts w:ascii="Calibri" w:eastAsia="Calibri" w:hAnsi="Calibri" w:cs="Calibri"/>
                                <w:color w:val="4F81BD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ascii="Calibri" w:eastAsia="Calibri" w:hAnsi="Calibri" w:cs="Calibri"/>
                                <w:color w:val="4F81BD"/>
                                <w:sz w:val="28"/>
                              </w:rPr>
                              <w:t>viziteaza</w:t>
                            </w:r>
                            <w:proofErr w:type="spellEnd"/>
                            <w:r w:rsidR="003451C2">
                              <w:rPr>
                                <w:rFonts w:ascii="Calibri" w:eastAsia="Calibri" w:hAnsi="Calibri" w:cs="Calibri"/>
                                <w:color w:val="4F81BD"/>
                                <w:sz w:val="28"/>
                              </w:rPr>
                              <w:t xml:space="preserve"> CPT?</w:t>
                            </w:r>
                          </w:p>
                          <w:p w14:paraId="4D7E5D53" w14:textId="77777777" w:rsidR="0006103E" w:rsidRPr="0006103E" w:rsidRDefault="0006103E" w:rsidP="0006103E"/>
                          <w:p w14:paraId="6D80CBAF" w14:textId="77777777" w:rsidR="003451C2" w:rsidRDefault="003451C2" w:rsidP="003451C2">
                            <w:pPr>
                              <w:spacing w:line="275" w:lineRule="auto"/>
                              <w:textDirection w:val="btLr"/>
                            </w:pPr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Ei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vor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sa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asigura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că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persoanele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aflate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în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închisoare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: </w:t>
                            </w:r>
                          </w:p>
                          <w:p w14:paraId="77849890" w14:textId="77777777" w:rsidR="003451C2" w:rsidRDefault="003451C2" w:rsidP="003451C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75" w:lineRule="auto"/>
                              <w:textDirection w:val="btLr"/>
                            </w:pP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Să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trăiască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în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condiții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bune</w:t>
                            </w:r>
                            <w:proofErr w:type="spellEnd"/>
                          </w:p>
                          <w:p w14:paraId="342B473E" w14:textId="77777777" w:rsidR="003451C2" w:rsidRDefault="003451C2" w:rsidP="003451C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75" w:lineRule="auto"/>
                              <w:textDirection w:val="btLr"/>
                            </w:pP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Să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beneficieze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de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asistență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medicală</w:t>
                            </w:r>
                            <w:proofErr w:type="spellEnd"/>
                          </w:p>
                          <w:p w14:paraId="518F9ED6" w14:textId="77777777" w:rsidR="003451C2" w:rsidRDefault="003451C2" w:rsidP="003451C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75" w:lineRule="auto"/>
                              <w:textDirection w:val="btLr"/>
                            </w:pP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Să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fie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tratați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în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conformitate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cu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drepturile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lor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umane</w:t>
                            </w:r>
                            <w:proofErr w:type="spellEnd"/>
                          </w:p>
                          <w:p w14:paraId="1E4176D0" w14:textId="77777777" w:rsidR="003451C2" w:rsidRDefault="003451C2" w:rsidP="003451C2">
                            <w:pPr>
                              <w:spacing w:line="275" w:lineRule="auto"/>
                              <w:textDirection w:val="btLr"/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</w:pPr>
                          </w:p>
                          <w:p w14:paraId="3737A44A" w14:textId="6F9E12BB" w:rsidR="003451C2" w:rsidRDefault="003451C2" w:rsidP="003451C2">
                            <w:pPr>
                              <w:spacing w:line="275" w:lineRule="auto"/>
                              <w:textDirection w:val="btLr"/>
                            </w:pPr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Este bine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sa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fiți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conștienți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de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faptul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că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CPT nu se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ocupă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cu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plângeri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individuale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. CPT se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concentrează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pe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probleme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generale din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închisoare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. CPT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incearca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sa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imbunatateasca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inchisorile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pentru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toti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detinutii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din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întreaga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Europa,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acum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si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-n </w:t>
                            </w:r>
                            <w:proofErr w:type="spellStart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viitor</w:t>
                            </w:r>
                            <w:proofErr w:type="spellEnd"/>
                            <w:r w:rsidRP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. </w:t>
                            </w:r>
                          </w:p>
                          <w:p w14:paraId="1D28DABA" w14:textId="77777777" w:rsidR="0006103E" w:rsidRDefault="0006103E" w:rsidP="0006103E"/>
                          <w:p w14:paraId="42290AFF" w14:textId="7A11A70B" w:rsidR="00FC7DBF" w:rsidRDefault="00FC7DBF" w:rsidP="0006103E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90660" id="_x0000_s1028" type="#_x0000_t202" style="position:absolute;margin-left:-28.05pt;margin-top:95.8pt;width:228.5pt;height:322.4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" stroked="f">
                <v:textbox>
                  <w:txbxContent>
                    <w:p w14:paraId="11E0C91A" w14:textId="19E9B31C" w:rsidR="0006103E" w:rsidRDefault="0006103E" w:rsidP="0006103E">
                      <w:pPr>
                        <w:pStyle w:val="Heading2"/>
                        <w:rPr>
                          <w:sz w:val="28"/>
                          <w:szCs w:val="28"/>
                        </w:rPr>
                      </w:pPr>
                      <w:r w:rsidRPr="00156922">
                        <w:rPr>
                          <w:rFonts w:ascii="Segoe UI Emoji" w:hAnsi="Segoe UI Emoji" w:cs="Segoe UI Emoji"/>
                          <w:sz w:val="28"/>
                          <w:szCs w:val="28"/>
                        </w:rPr>
                        <w:t>🧭</w:t>
                      </w:r>
                      <w:r w:rsidRPr="00156922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3451C2">
                        <w:rPr>
                          <w:rFonts w:ascii="Calibri" w:eastAsia="Calibri" w:hAnsi="Calibri" w:cs="Calibri"/>
                          <w:color w:val="4F81BD"/>
                          <w:sz w:val="28"/>
                        </w:rPr>
                        <w:t xml:space="preserve">De </w:t>
                      </w:r>
                      <w:proofErr w:type="spellStart"/>
                      <w:r w:rsidR="003451C2">
                        <w:rPr>
                          <w:rFonts w:ascii="Calibri" w:eastAsia="Calibri" w:hAnsi="Calibri" w:cs="Calibri"/>
                          <w:color w:val="4F81BD"/>
                          <w:sz w:val="28"/>
                        </w:rPr>
                        <w:t>ce</w:t>
                      </w:r>
                      <w:proofErr w:type="spellEnd"/>
                      <w:r w:rsidR="003451C2">
                        <w:rPr>
                          <w:rFonts w:ascii="Calibri" w:eastAsia="Calibri" w:hAnsi="Calibri" w:cs="Calibri"/>
                          <w:color w:val="4F81BD"/>
                          <w:sz w:val="28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ascii="Calibri" w:eastAsia="Calibri" w:hAnsi="Calibri" w:cs="Calibri"/>
                          <w:color w:val="4F81BD"/>
                          <w:sz w:val="28"/>
                        </w:rPr>
                        <w:t>viziteaza</w:t>
                      </w:r>
                      <w:proofErr w:type="spellEnd"/>
                      <w:r w:rsidR="003451C2">
                        <w:rPr>
                          <w:rFonts w:ascii="Calibri" w:eastAsia="Calibri" w:hAnsi="Calibri" w:cs="Calibri"/>
                          <w:color w:val="4F81BD"/>
                          <w:sz w:val="28"/>
                        </w:rPr>
                        <w:t xml:space="preserve"> CPT?</w:t>
                      </w:r>
                    </w:p>
                    <w:p w14:paraId="4D7E5D53" w14:textId="77777777" w:rsidR="0006103E" w:rsidRPr="0006103E" w:rsidRDefault="0006103E" w:rsidP="0006103E"/>
                    <w:p w14:paraId="6D80CBAF" w14:textId="77777777" w:rsidR="003451C2" w:rsidRDefault="003451C2" w:rsidP="003451C2">
                      <w:pPr>
                        <w:spacing w:line="275" w:lineRule="auto"/>
                        <w:textDirection w:val="btLr"/>
                      </w:pPr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Ei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vor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sa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asigura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că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persoanele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aflate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în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închisoare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: </w:t>
                      </w:r>
                    </w:p>
                    <w:p w14:paraId="77849890" w14:textId="77777777" w:rsidR="003451C2" w:rsidRDefault="003451C2" w:rsidP="003451C2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75" w:lineRule="auto"/>
                        <w:textDirection w:val="btLr"/>
                      </w:pP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Să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trăiască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în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condiții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bune</w:t>
                      </w:r>
                      <w:proofErr w:type="spellEnd"/>
                    </w:p>
                    <w:p w14:paraId="342B473E" w14:textId="77777777" w:rsidR="003451C2" w:rsidRDefault="003451C2" w:rsidP="003451C2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75" w:lineRule="auto"/>
                        <w:textDirection w:val="btLr"/>
                      </w:pP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Să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beneficieze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de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asistență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medicală</w:t>
                      </w:r>
                      <w:proofErr w:type="spellEnd"/>
                    </w:p>
                    <w:p w14:paraId="518F9ED6" w14:textId="77777777" w:rsidR="003451C2" w:rsidRDefault="003451C2" w:rsidP="003451C2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75" w:lineRule="auto"/>
                        <w:textDirection w:val="btLr"/>
                      </w:pP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Să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fie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tratați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în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conformitate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cu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drepturile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lor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umane</w:t>
                      </w:r>
                      <w:proofErr w:type="spellEnd"/>
                    </w:p>
                    <w:p w14:paraId="1E4176D0" w14:textId="77777777" w:rsidR="003451C2" w:rsidRDefault="003451C2" w:rsidP="003451C2">
                      <w:pPr>
                        <w:spacing w:line="275" w:lineRule="auto"/>
                        <w:textDirection w:val="btLr"/>
                        <w:rPr>
                          <w:rFonts w:eastAsia="Arial" w:cs="Arial"/>
                          <w:color w:val="000000"/>
                          <w:sz w:val="24"/>
                        </w:rPr>
                      </w:pPr>
                    </w:p>
                    <w:p w14:paraId="3737A44A" w14:textId="6F9E12BB" w:rsidR="003451C2" w:rsidRDefault="003451C2" w:rsidP="003451C2">
                      <w:pPr>
                        <w:spacing w:line="275" w:lineRule="auto"/>
                        <w:textDirection w:val="btLr"/>
                      </w:pPr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Este bine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sa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fiți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conștienți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de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faptul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că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CPT nu se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ocupă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cu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plângeri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individuale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. CPT se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concentrează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pe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probleme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generale din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închisoare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. CPT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incearca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sa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imbunatateasca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inchisorile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pentru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toti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detinutii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din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întreaga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Europa,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acum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si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-n </w:t>
                      </w:r>
                      <w:proofErr w:type="spellStart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>viitor</w:t>
                      </w:r>
                      <w:proofErr w:type="spellEnd"/>
                      <w:r w:rsidRP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. </w:t>
                      </w:r>
                    </w:p>
                    <w:p w14:paraId="1D28DABA" w14:textId="77777777" w:rsidR="0006103E" w:rsidRDefault="0006103E" w:rsidP="0006103E"/>
                    <w:p w14:paraId="42290AFF" w14:textId="7A11A70B" w:rsidR="00FC7DBF" w:rsidRDefault="00FC7DBF" w:rsidP="0006103E">
                      <w:pPr>
                        <w:jc w:val="both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0673153" w14:textId="54C56303" w:rsidR="001F772D" w:rsidRDefault="003451C2" w:rsidP="00061DF6">
      <w:pPr>
        <w:spacing w:after="120"/>
        <w:jc w:val="center"/>
        <w:rPr>
          <w:iCs/>
          <w:sz w:val="24"/>
          <w:szCs w:val="24"/>
        </w:rPr>
      </w:pPr>
      <w:r w:rsidRPr="001F772D">
        <w:rPr>
          <w:i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5FB24802" wp14:editId="3B58741B">
                <wp:simplePos x="0" y="0"/>
                <wp:positionH relativeFrom="column">
                  <wp:posOffset>3054985</wp:posOffset>
                </wp:positionH>
                <wp:positionV relativeFrom="paragraph">
                  <wp:posOffset>365760</wp:posOffset>
                </wp:positionV>
                <wp:extent cx="2933065" cy="4531360"/>
                <wp:effectExtent l="0" t="0" r="635" b="2540"/>
                <wp:wrapSquare wrapText="bothSides"/>
                <wp:docPr id="3963233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065" cy="453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F910BB" w14:textId="2A6DE9A4" w:rsidR="00156922" w:rsidRDefault="001F772D" w:rsidP="00025560">
                            <w:pPr>
                              <w:pStyle w:val="Heading2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56922">
                              <w:rPr>
                                <w:rFonts w:ascii="Segoe UI Emoji" w:hAnsi="Segoe UI Emoji" w:cs="Segoe UI Emoji"/>
                                <w:sz w:val="28"/>
                                <w:szCs w:val="28"/>
                              </w:rPr>
                              <w:t>🧭</w:t>
                            </w:r>
                            <w:r w:rsidRPr="0015692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451C2">
                              <w:rPr>
                                <w:rFonts w:ascii="Calibri" w:eastAsia="Calibri" w:hAnsi="Calibri" w:cs="Calibri"/>
                                <w:color w:val="4F81BD"/>
                                <w:sz w:val="28"/>
                              </w:rPr>
                              <w:t xml:space="preserve">Ce face CPT la o </w:t>
                            </w:r>
                            <w:proofErr w:type="spellStart"/>
                            <w:r w:rsidR="003451C2">
                              <w:rPr>
                                <w:rFonts w:ascii="Calibri" w:eastAsia="Calibri" w:hAnsi="Calibri" w:cs="Calibri"/>
                                <w:color w:val="4F81BD"/>
                                <w:sz w:val="28"/>
                              </w:rPr>
                              <w:t>vizită</w:t>
                            </w:r>
                            <w:proofErr w:type="spellEnd"/>
                            <w:r w:rsidR="003451C2">
                              <w:rPr>
                                <w:rFonts w:ascii="Calibri" w:eastAsia="Calibri" w:hAnsi="Calibri" w:cs="Calibri"/>
                                <w:color w:val="4F81BD"/>
                                <w:sz w:val="28"/>
                              </w:rPr>
                              <w:t>?</w:t>
                            </w:r>
                          </w:p>
                          <w:p w14:paraId="0DAF90AC" w14:textId="77777777" w:rsidR="00025560" w:rsidRPr="00025560" w:rsidRDefault="00025560" w:rsidP="00025560"/>
                          <w:p w14:paraId="5F9BC0E6" w14:textId="77777777" w:rsidR="003451C2" w:rsidRDefault="003451C2" w:rsidP="003451C2">
                            <w:pPr>
                              <w:spacing w:after="120" w:line="275" w:lineRule="auto"/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Vizitele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au loc la 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fiecare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4-5 ani (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sau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mai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devreme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dacă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este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necesar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)</w:t>
                            </w:r>
                          </w:p>
                          <w:p w14:paraId="3864D8A1" w14:textId="77777777" w:rsidR="003451C2" w:rsidRDefault="003451C2" w:rsidP="003451C2">
                            <w:pPr>
                              <w:spacing w:after="120" w:line="275" w:lineRule="auto"/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În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timpul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unei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vizite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ei</w:t>
                            </w:r>
                            <w:proofErr w:type="spellEnd"/>
                            <w:r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pot:</w:t>
                            </w:r>
                          </w:p>
                          <w:p w14:paraId="5838B0AD" w14:textId="4216D49A" w:rsidR="001F772D" w:rsidRPr="00156922" w:rsidRDefault="001F772D" w:rsidP="00025560">
                            <w:pPr>
                              <w:pStyle w:val="ListBullet"/>
                              <w:numPr>
                                <w:ilvl w:val="0"/>
                                <w:numId w:val="0"/>
                              </w:numPr>
                              <w:spacing w:after="80"/>
                              <w:ind w:left="360"/>
                              <w:rPr>
                                <w:sz w:val="24"/>
                                <w:szCs w:val="24"/>
                              </w:rPr>
                            </w:pPr>
                            <w:r w:rsidRPr="00156922">
                              <w:rPr>
                                <w:sz w:val="24"/>
                                <w:szCs w:val="24"/>
                              </w:rPr>
                              <w:t xml:space="preserve">🔎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Să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verifice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toate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zonele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închisorii</w:t>
                            </w:r>
                            <w:proofErr w:type="spellEnd"/>
                          </w:p>
                          <w:p w14:paraId="4BCD46E4" w14:textId="1FA3E6E3" w:rsidR="003451C2" w:rsidRDefault="001F772D" w:rsidP="003451C2">
                            <w:pPr>
                              <w:spacing w:after="80" w:line="240" w:lineRule="auto"/>
                              <w:ind w:left="360"/>
                              <w:textDirection w:val="btLr"/>
                            </w:pPr>
                            <w:r w:rsidRPr="00156922">
                              <w:rPr>
                                <w:sz w:val="24"/>
                                <w:szCs w:val="24"/>
                              </w:rPr>
                              <w:t xml:space="preserve">📂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C</w:t>
                            </w:r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itesc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înregistrările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ținute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despre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persoanele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și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tratamentul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lor</w:t>
                            </w:r>
                          </w:p>
                          <w:p w14:paraId="27D9D233" w14:textId="48B60697" w:rsidR="001F772D" w:rsidRPr="00156922" w:rsidRDefault="001F772D" w:rsidP="003451C2">
                            <w:pPr>
                              <w:pStyle w:val="ListBullet"/>
                              <w:numPr>
                                <w:ilvl w:val="0"/>
                                <w:numId w:val="0"/>
                              </w:numPr>
                              <w:spacing w:after="80"/>
                              <w:ind w:left="360"/>
                              <w:rPr>
                                <w:sz w:val="24"/>
                                <w:szCs w:val="24"/>
                              </w:rPr>
                            </w:pPr>
                            <w:r w:rsidRPr="00156922">
                              <w:rPr>
                                <w:sz w:val="24"/>
                                <w:szCs w:val="24"/>
                              </w:rPr>
                              <w:t xml:space="preserve">🗣️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Să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vorbească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cu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orice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deținut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în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privat</w:t>
                            </w:r>
                            <w:proofErr w:type="spellEnd"/>
                          </w:p>
                          <w:p w14:paraId="6A61A73F" w14:textId="636D1D66" w:rsidR="001F772D" w:rsidRPr="00156922" w:rsidRDefault="001F772D" w:rsidP="00025560">
                            <w:pPr>
                              <w:pStyle w:val="ListBullet"/>
                              <w:numPr>
                                <w:ilvl w:val="0"/>
                                <w:numId w:val="0"/>
                              </w:numPr>
                              <w:spacing w:after="80"/>
                              <w:ind w:left="360"/>
                              <w:rPr>
                                <w:sz w:val="24"/>
                                <w:szCs w:val="24"/>
                              </w:rPr>
                            </w:pPr>
                            <w:r w:rsidRPr="00156922">
                              <w:rPr>
                                <w:sz w:val="24"/>
                                <w:szCs w:val="24"/>
                              </w:rPr>
                              <w:t xml:space="preserve">👮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Să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vorbească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cu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personalul</w:t>
                            </w:r>
                            <w:proofErr w:type="spellEnd"/>
                          </w:p>
                          <w:p w14:paraId="3F5A08FC" w14:textId="72897BF1" w:rsidR="001F772D" w:rsidRPr="00156922" w:rsidRDefault="001F772D" w:rsidP="00025560">
                            <w:pPr>
                              <w:pStyle w:val="ListBullet"/>
                              <w:numPr>
                                <w:ilvl w:val="0"/>
                                <w:numId w:val="0"/>
                              </w:numPr>
                              <w:spacing w:after="80"/>
                              <w:ind w:left="360"/>
                              <w:rPr>
                                <w:sz w:val="24"/>
                                <w:szCs w:val="24"/>
                              </w:rPr>
                            </w:pPr>
                            <w:r w:rsidRPr="00156922">
                              <w:rPr>
                                <w:sz w:val="24"/>
                                <w:szCs w:val="24"/>
                              </w:rPr>
                              <w:t xml:space="preserve">📪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Să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citească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scrisorile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private care le-au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fost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trimise</w:t>
                            </w:r>
                            <w:proofErr w:type="spellEnd"/>
                          </w:p>
                          <w:p w14:paraId="7C177101" w14:textId="48D79A65" w:rsidR="001F772D" w:rsidRPr="00156922" w:rsidRDefault="001F772D" w:rsidP="00025560">
                            <w:pPr>
                              <w:spacing w:after="120"/>
                              <w:ind w:firstLine="360"/>
                              <w:rPr>
                                <w:sz w:val="24"/>
                                <w:szCs w:val="24"/>
                              </w:rPr>
                            </w:pPr>
                            <w:r w:rsidRPr="00156922">
                              <w:rPr>
                                <w:sz w:val="24"/>
                                <w:szCs w:val="24"/>
                              </w:rPr>
                              <w:t xml:space="preserve">✋ </w:t>
                            </w:r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Nu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trebuie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sa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vorbiți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cu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ei</w:t>
                            </w:r>
                            <w:proofErr w:type="spellEnd"/>
                          </w:p>
                          <w:p w14:paraId="2A571BD1" w14:textId="5DAAE836" w:rsidR="001F772D" w:rsidRPr="00156922" w:rsidRDefault="001F772D" w:rsidP="0025566B">
                            <w:pPr>
                              <w:spacing w:after="120"/>
                              <w:ind w:left="360"/>
                              <w:rPr>
                                <w:sz w:val="24"/>
                                <w:szCs w:val="24"/>
                              </w:rPr>
                            </w:pPr>
                            <w:r w:rsidRPr="00156922">
                              <w:rPr>
                                <w:sz w:val="24"/>
                                <w:szCs w:val="24"/>
                              </w:rPr>
                              <w:t xml:space="preserve">✅ </w:t>
                            </w:r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Dar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dacă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vorbiți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este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confidențial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(CPT nu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poate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spune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nimănui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ceea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ce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i-ați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spus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decât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dacă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îi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permiteți</w:t>
                            </w:r>
                            <w:proofErr w:type="spellEnd"/>
                            <w:r w:rsidR="003451C2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)</w:t>
                            </w:r>
                          </w:p>
                          <w:p w14:paraId="7616F924" w14:textId="28EAC5E4" w:rsidR="001F772D" w:rsidRDefault="001F772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24802" id="_x0000_s1029" type="#_x0000_t202" style="position:absolute;left:0;text-align:left;margin-left:240.55pt;margin-top:28.8pt;width:230.95pt;height:356.8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" stroked="f">
                <v:textbox>
                  <w:txbxContent>
                    <w:p w14:paraId="64F910BB" w14:textId="2A6DE9A4" w:rsidR="00156922" w:rsidRDefault="001F772D" w:rsidP="00025560">
                      <w:pPr>
                        <w:pStyle w:val="Heading2"/>
                        <w:jc w:val="center"/>
                        <w:rPr>
                          <w:sz w:val="28"/>
                          <w:szCs w:val="28"/>
                        </w:rPr>
                      </w:pPr>
                      <w:r w:rsidRPr="00156922">
                        <w:rPr>
                          <w:rFonts w:ascii="Segoe UI Emoji" w:hAnsi="Segoe UI Emoji" w:cs="Segoe UI Emoji"/>
                          <w:sz w:val="28"/>
                          <w:szCs w:val="28"/>
                        </w:rPr>
                        <w:t>🧭</w:t>
                      </w:r>
                      <w:r w:rsidRPr="00156922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3451C2">
                        <w:rPr>
                          <w:rFonts w:ascii="Calibri" w:eastAsia="Calibri" w:hAnsi="Calibri" w:cs="Calibri"/>
                          <w:color w:val="4F81BD"/>
                          <w:sz w:val="28"/>
                        </w:rPr>
                        <w:t xml:space="preserve">Ce face CPT la o </w:t>
                      </w:r>
                      <w:proofErr w:type="spellStart"/>
                      <w:r w:rsidR="003451C2">
                        <w:rPr>
                          <w:rFonts w:ascii="Calibri" w:eastAsia="Calibri" w:hAnsi="Calibri" w:cs="Calibri"/>
                          <w:color w:val="4F81BD"/>
                          <w:sz w:val="28"/>
                        </w:rPr>
                        <w:t>vizită</w:t>
                      </w:r>
                      <w:proofErr w:type="spellEnd"/>
                      <w:r w:rsidR="003451C2">
                        <w:rPr>
                          <w:rFonts w:ascii="Calibri" w:eastAsia="Calibri" w:hAnsi="Calibri" w:cs="Calibri"/>
                          <w:color w:val="4F81BD"/>
                          <w:sz w:val="28"/>
                        </w:rPr>
                        <w:t>?</w:t>
                      </w:r>
                    </w:p>
                    <w:p w14:paraId="0DAF90AC" w14:textId="77777777" w:rsidR="00025560" w:rsidRPr="00025560" w:rsidRDefault="00025560" w:rsidP="00025560"/>
                    <w:p w14:paraId="5F9BC0E6" w14:textId="77777777" w:rsidR="003451C2" w:rsidRDefault="003451C2" w:rsidP="003451C2">
                      <w:pPr>
                        <w:spacing w:after="120" w:line="275" w:lineRule="auto"/>
                        <w:jc w:val="center"/>
                        <w:textDirection w:val="btLr"/>
                      </w:pP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Vizitele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au loc la 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fiecare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4-5 ani (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sau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mai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devreme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dacă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este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necesar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)</w:t>
                      </w:r>
                    </w:p>
                    <w:p w14:paraId="3864D8A1" w14:textId="77777777" w:rsidR="003451C2" w:rsidRDefault="003451C2" w:rsidP="003451C2">
                      <w:pPr>
                        <w:spacing w:after="120" w:line="275" w:lineRule="auto"/>
                        <w:jc w:val="center"/>
                        <w:textDirection w:val="btLr"/>
                      </w:pP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În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timpul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unei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vizite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>ei</w:t>
                      </w:r>
                      <w:proofErr w:type="spellEnd"/>
                      <w:r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pot:</w:t>
                      </w:r>
                    </w:p>
                    <w:p w14:paraId="5838B0AD" w14:textId="4216D49A" w:rsidR="001F772D" w:rsidRPr="00156922" w:rsidRDefault="001F772D" w:rsidP="00025560">
                      <w:pPr>
                        <w:pStyle w:val="ListBullet"/>
                        <w:numPr>
                          <w:ilvl w:val="0"/>
                          <w:numId w:val="0"/>
                        </w:numPr>
                        <w:spacing w:after="80"/>
                        <w:ind w:left="360"/>
                        <w:rPr>
                          <w:sz w:val="24"/>
                          <w:szCs w:val="24"/>
                        </w:rPr>
                      </w:pPr>
                      <w:r w:rsidRPr="00156922">
                        <w:rPr>
                          <w:sz w:val="24"/>
                          <w:szCs w:val="24"/>
                        </w:rPr>
                        <w:t xml:space="preserve">🔎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Să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verifice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toate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zonele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închisorii</w:t>
                      </w:r>
                      <w:proofErr w:type="spellEnd"/>
                    </w:p>
                    <w:p w14:paraId="4BCD46E4" w14:textId="1FA3E6E3" w:rsidR="003451C2" w:rsidRDefault="001F772D" w:rsidP="003451C2">
                      <w:pPr>
                        <w:spacing w:after="80" w:line="240" w:lineRule="auto"/>
                        <w:ind w:left="360"/>
                        <w:textDirection w:val="btLr"/>
                      </w:pPr>
                      <w:r w:rsidRPr="00156922">
                        <w:rPr>
                          <w:sz w:val="24"/>
                          <w:szCs w:val="24"/>
                        </w:rPr>
                        <w:t xml:space="preserve">📂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C</w:t>
                      </w:r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itesc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înregistrările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ținute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despre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persoanele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și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tratamentul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lor</w:t>
                      </w:r>
                    </w:p>
                    <w:p w14:paraId="27D9D233" w14:textId="48B60697" w:rsidR="001F772D" w:rsidRPr="00156922" w:rsidRDefault="001F772D" w:rsidP="003451C2">
                      <w:pPr>
                        <w:pStyle w:val="ListBullet"/>
                        <w:numPr>
                          <w:ilvl w:val="0"/>
                          <w:numId w:val="0"/>
                        </w:numPr>
                        <w:spacing w:after="80"/>
                        <w:ind w:left="360"/>
                        <w:rPr>
                          <w:sz w:val="24"/>
                          <w:szCs w:val="24"/>
                        </w:rPr>
                      </w:pPr>
                      <w:r w:rsidRPr="00156922">
                        <w:rPr>
                          <w:sz w:val="24"/>
                          <w:szCs w:val="24"/>
                        </w:rPr>
                        <w:t xml:space="preserve">🗣️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Să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vorbească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cu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orice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deținut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în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privat</w:t>
                      </w:r>
                      <w:proofErr w:type="spellEnd"/>
                    </w:p>
                    <w:p w14:paraId="6A61A73F" w14:textId="636D1D66" w:rsidR="001F772D" w:rsidRPr="00156922" w:rsidRDefault="001F772D" w:rsidP="00025560">
                      <w:pPr>
                        <w:pStyle w:val="ListBullet"/>
                        <w:numPr>
                          <w:ilvl w:val="0"/>
                          <w:numId w:val="0"/>
                        </w:numPr>
                        <w:spacing w:after="80"/>
                        <w:ind w:left="360"/>
                        <w:rPr>
                          <w:sz w:val="24"/>
                          <w:szCs w:val="24"/>
                        </w:rPr>
                      </w:pPr>
                      <w:r w:rsidRPr="00156922">
                        <w:rPr>
                          <w:sz w:val="24"/>
                          <w:szCs w:val="24"/>
                        </w:rPr>
                        <w:t xml:space="preserve">👮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Să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vorbească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cu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personalul</w:t>
                      </w:r>
                      <w:proofErr w:type="spellEnd"/>
                    </w:p>
                    <w:p w14:paraId="3F5A08FC" w14:textId="72897BF1" w:rsidR="001F772D" w:rsidRPr="00156922" w:rsidRDefault="001F772D" w:rsidP="00025560">
                      <w:pPr>
                        <w:pStyle w:val="ListBullet"/>
                        <w:numPr>
                          <w:ilvl w:val="0"/>
                          <w:numId w:val="0"/>
                        </w:numPr>
                        <w:spacing w:after="80"/>
                        <w:ind w:left="360"/>
                        <w:rPr>
                          <w:sz w:val="24"/>
                          <w:szCs w:val="24"/>
                        </w:rPr>
                      </w:pPr>
                      <w:r w:rsidRPr="00156922">
                        <w:rPr>
                          <w:sz w:val="24"/>
                          <w:szCs w:val="24"/>
                        </w:rPr>
                        <w:t xml:space="preserve">📪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Să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citească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scrisorile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private care le-au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fost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trimise</w:t>
                      </w:r>
                      <w:proofErr w:type="spellEnd"/>
                    </w:p>
                    <w:p w14:paraId="7C177101" w14:textId="48D79A65" w:rsidR="001F772D" w:rsidRPr="00156922" w:rsidRDefault="001F772D" w:rsidP="00025560">
                      <w:pPr>
                        <w:spacing w:after="120"/>
                        <w:ind w:firstLine="360"/>
                        <w:rPr>
                          <w:sz w:val="24"/>
                          <w:szCs w:val="24"/>
                        </w:rPr>
                      </w:pPr>
                      <w:r w:rsidRPr="00156922">
                        <w:rPr>
                          <w:sz w:val="24"/>
                          <w:szCs w:val="24"/>
                        </w:rPr>
                        <w:t xml:space="preserve">✋ </w:t>
                      </w:r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Nu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trebuie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sa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vorbiți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cu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ei</w:t>
                      </w:r>
                      <w:proofErr w:type="spellEnd"/>
                    </w:p>
                    <w:p w14:paraId="2A571BD1" w14:textId="5DAAE836" w:rsidR="001F772D" w:rsidRPr="00156922" w:rsidRDefault="001F772D" w:rsidP="0025566B">
                      <w:pPr>
                        <w:spacing w:after="120"/>
                        <w:ind w:left="360"/>
                        <w:rPr>
                          <w:sz w:val="24"/>
                          <w:szCs w:val="24"/>
                        </w:rPr>
                      </w:pPr>
                      <w:r w:rsidRPr="00156922">
                        <w:rPr>
                          <w:sz w:val="24"/>
                          <w:szCs w:val="24"/>
                        </w:rPr>
                        <w:t xml:space="preserve">✅ </w:t>
                      </w:r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Dar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dacă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vorbiți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,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este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confidențial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(CPT nu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poate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spune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nimănui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ceea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ce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i-ați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spus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decât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dacă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îi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permiteți</w:t>
                      </w:r>
                      <w:proofErr w:type="spellEnd"/>
                      <w:r w:rsidR="003451C2">
                        <w:rPr>
                          <w:rFonts w:eastAsia="Arial" w:cs="Arial"/>
                          <w:color w:val="000000"/>
                          <w:sz w:val="24"/>
                        </w:rPr>
                        <w:t>)</w:t>
                      </w:r>
                    </w:p>
                    <w:p w14:paraId="7616F924" w14:textId="28EAC5E4" w:rsidR="001F772D" w:rsidRDefault="001F772D"/>
                  </w:txbxContent>
                </v:textbox>
                <w10:wrap type="square"/>
              </v:shape>
            </w:pict>
          </mc:Fallback>
        </mc:AlternateContent>
      </w:r>
    </w:p>
    <w:p w14:paraId="474CBD9D" w14:textId="351DD6C7" w:rsidR="00FC7DBF" w:rsidRDefault="00FC7DBF" w:rsidP="00061DF6">
      <w:pPr>
        <w:spacing w:after="120"/>
        <w:jc w:val="center"/>
        <w:rPr>
          <w:iCs/>
          <w:sz w:val="24"/>
          <w:szCs w:val="24"/>
        </w:rPr>
      </w:pPr>
    </w:p>
    <w:p w14:paraId="21D88892" w14:textId="3B5E060F" w:rsidR="001F772D" w:rsidRDefault="001F772D" w:rsidP="00061DF6">
      <w:pPr>
        <w:spacing w:after="120"/>
        <w:jc w:val="center"/>
        <w:rPr>
          <w:iCs/>
          <w:sz w:val="24"/>
          <w:szCs w:val="24"/>
        </w:rPr>
      </w:pPr>
    </w:p>
    <w:p w14:paraId="04B65038" w14:textId="79E1C489" w:rsidR="001F772D" w:rsidRDefault="001F772D" w:rsidP="00061DF6">
      <w:pPr>
        <w:spacing w:after="120"/>
        <w:jc w:val="center"/>
        <w:rPr>
          <w:iCs/>
          <w:sz w:val="24"/>
          <w:szCs w:val="24"/>
        </w:rPr>
      </w:pPr>
    </w:p>
    <w:p w14:paraId="0D49ADED" w14:textId="77777777" w:rsidR="001F772D" w:rsidRDefault="001F772D" w:rsidP="00061DF6">
      <w:pPr>
        <w:spacing w:after="120"/>
        <w:jc w:val="center"/>
        <w:rPr>
          <w:iCs/>
          <w:sz w:val="24"/>
          <w:szCs w:val="24"/>
        </w:rPr>
      </w:pPr>
    </w:p>
    <w:p w14:paraId="08C79B92" w14:textId="77777777" w:rsidR="001F772D" w:rsidRDefault="001F772D" w:rsidP="00061DF6">
      <w:pPr>
        <w:spacing w:after="120"/>
        <w:jc w:val="center"/>
        <w:rPr>
          <w:iCs/>
          <w:sz w:val="24"/>
          <w:szCs w:val="24"/>
        </w:rPr>
      </w:pPr>
    </w:p>
    <w:p w14:paraId="01D2997B" w14:textId="77777777" w:rsidR="001F772D" w:rsidRDefault="001F772D" w:rsidP="00061DF6">
      <w:pPr>
        <w:spacing w:after="120"/>
        <w:jc w:val="center"/>
        <w:rPr>
          <w:iCs/>
          <w:sz w:val="24"/>
          <w:szCs w:val="24"/>
        </w:rPr>
      </w:pPr>
    </w:p>
    <w:p w14:paraId="235EC159" w14:textId="77777777" w:rsidR="001F772D" w:rsidRDefault="001F772D" w:rsidP="00061DF6">
      <w:pPr>
        <w:spacing w:after="120"/>
        <w:jc w:val="center"/>
        <w:rPr>
          <w:iCs/>
          <w:sz w:val="24"/>
          <w:szCs w:val="24"/>
        </w:rPr>
      </w:pPr>
    </w:p>
    <w:p w14:paraId="0DD5BAFD" w14:textId="77777777" w:rsidR="001F772D" w:rsidRDefault="001F772D" w:rsidP="00061DF6">
      <w:pPr>
        <w:spacing w:after="120"/>
        <w:jc w:val="center"/>
        <w:rPr>
          <w:iCs/>
          <w:sz w:val="24"/>
          <w:szCs w:val="24"/>
        </w:rPr>
      </w:pPr>
    </w:p>
    <w:p w14:paraId="18147C67" w14:textId="1416E466" w:rsidR="00061DF6" w:rsidRDefault="001B495A" w:rsidP="0025566B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3DBFE1B0" wp14:editId="24805C7A">
                <wp:simplePos x="0" y="0"/>
                <wp:positionH relativeFrom="column">
                  <wp:posOffset>2983230</wp:posOffset>
                </wp:positionH>
                <wp:positionV relativeFrom="paragraph">
                  <wp:posOffset>3035935</wp:posOffset>
                </wp:positionV>
                <wp:extent cx="3199765" cy="3625215"/>
                <wp:effectExtent l="0" t="0" r="63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9765" cy="3625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40C8E1" w14:textId="689E6782" w:rsidR="00025560" w:rsidRPr="001B495A" w:rsidRDefault="001F772D" w:rsidP="001B495A">
                            <w:pPr>
                              <w:widowControl w:val="0"/>
                              <w:spacing w:before="120" w:after="0"/>
                              <w:rPr>
                                <w:b/>
                                <w:bCs/>
                                <w:color w:val="272A2D"/>
                              </w:rPr>
                            </w:pPr>
                            <w:r w:rsidRPr="001F772D">
                              <w:rPr>
                                <w:rFonts w:ascii="Segoe UI Emoji" w:eastAsiaTheme="majorEastAsia" w:hAnsi="Segoe UI Emoji" w:cs="Segoe UI Emoji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  <w:t>📚</w:t>
                            </w:r>
                            <w:r w:rsidRPr="001F772D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bookmarkStart w:id="0" w:name="_Hlk201127201"/>
                            <w:proofErr w:type="spellStart"/>
                            <w:r w:rsidR="001B495A" w:rsidRPr="001B495A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7F8ED6"/>
                                <w:sz w:val="28"/>
                                <w:szCs w:val="28"/>
                              </w:rPr>
                              <w:t>Unde</w:t>
                            </w:r>
                            <w:proofErr w:type="spellEnd"/>
                            <w:r w:rsidR="001B495A" w:rsidRPr="001B495A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7F8ED6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1B495A" w:rsidRPr="001B495A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7F8ED6"/>
                                <w:sz w:val="28"/>
                                <w:szCs w:val="28"/>
                              </w:rPr>
                              <w:t>să</w:t>
                            </w:r>
                            <w:proofErr w:type="spellEnd"/>
                            <w:r w:rsidR="001B495A" w:rsidRPr="001B495A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7F8ED6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1B495A" w:rsidRPr="001B495A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7F8ED6"/>
                                <w:sz w:val="28"/>
                                <w:szCs w:val="28"/>
                              </w:rPr>
                              <w:t>citiți</w:t>
                            </w:r>
                            <w:proofErr w:type="spellEnd"/>
                            <w:r w:rsidR="001B495A" w:rsidRPr="001B495A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7F8ED6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1B495A" w:rsidRPr="001B495A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7F8ED6"/>
                                <w:sz w:val="28"/>
                                <w:szCs w:val="28"/>
                              </w:rPr>
                              <w:t>rapoartele</w:t>
                            </w:r>
                            <w:proofErr w:type="spellEnd"/>
                            <w:r w:rsidR="001B495A" w:rsidRPr="001B495A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7F8ED6"/>
                                <w:sz w:val="28"/>
                                <w:szCs w:val="28"/>
                              </w:rPr>
                              <w:t xml:space="preserve"> CPT?</w:t>
                            </w:r>
                            <w:bookmarkEnd w:id="0"/>
                          </w:p>
                          <w:p w14:paraId="147D2ABD" w14:textId="77777777" w:rsidR="001B495A" w:rsidRPr="001B495A" w:rsidRDefault="001B495A" w:rsidP="001B495A">
                            <w:pPr>
                              <w:widowControl w:val="0"/>
                              <w:spacing w:before="120" w:after="0"/>
                              <w:rPr>
                                <w:color w:val="272A2D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Dacă</w:t>
                            </w:r>
                            <w:proofErr w:type="spellEnd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aveți</w:t>
                            </w:r>
                            <w:proofErr w:type="spellEnd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acces</w:t>
                            </w:r>
                            <w:proofErr w:type="spellEnd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la internet:</w:t>
                            </w:r>
                          </w:p>
                          <w:p w14:paraId="4691A3E8" w14:textId="745A5C85" w:rsidR="001F772D" w:rsidRPr="001B495A" w:rsidRDefault="001B495A" w:rsidP="001B495A">
                            <w:pPr>
                              <w:widowControl w:val="0"/>
                              <w:spacing w:before="120" w:after="0"/>
                              <w:rPr>
                                <w:color w:val="272A2D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Vizitați</w:t>
                            </w:r>
                            <w:proofErr w:type="spellEnd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: www.coe.int/en/web/cpt/home</w:t>
                            </w:r>
                          </w:p>
                          <w:p w14:paraId="4C54B98D" w14:textId="47BB702C" w:rsidR="00E444F6" w:rsidRPr="001B495A" w:rsidRDefault="001F772D" w:rsidP="001B495A">
                            <w:pPr>
                              <w:widowControl w:val="0"/>
                              <w:spacing w:before="120" w:after="0"/>
                              <w:rPr>
                                <w:color w:val="272A2D"/>
                                <w:sz w:val="24"/>
                                <w:szCs w:val="24"/>
                              </w:rPr>
                            </w:pPr>
                            <w:r w:rsidRPr="001B495A">
                              <w:rPr>
                                <w:rFonts w:ascii="Segoe UI Emoji" w:hAnsi="Segoe UI Emoji" w:cs="Segoe UI Emoji"/>
                                <w:sz w:val="28"/>
                                <w:szCs w:val="28"/>
                              </w:rPr>
                              <w:t>📖</w:t>
                            </w:r>
                            <w:r w:rsidRPr="001B495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1B495A"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Cereți</w:t>
                            </w:r>
                            <w:proofErr w:type="spellEnd"/>
                            <w:r w:rsidR="001B495A"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1B495A"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raportul</w:t>
                            </w:r>
                            <w:proofErr w:type="spellEnd"/>
                            <w:r w:rsidR="001B495A"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la </w:t>
                            </w:r>
                            <w:proofErr w:type="spellStart"/>
                            <w:r w:rsidR="001B495A"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biblioteca</w:t>
                            </w:r>
                            <w:proofErr w:type="spellEnd"/>
                            <w:r w:rsidR="001B495A"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1B495A"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închisorii</w:t>
                            </w:r>
                            <w:proofErr w:type="spellEnd"/>
                            <w:r w:rsidRPr="001B495A">
                              <w:rPr>
                                <w:sz w:val="28"/>
                                <w:szCs w:val="28"/>
                              </w:rPr>
                              <w:br/>
                            </w:r>
                            <w:r w:rsidRPr="001B495A">
                              <w:rPr>
                                <w:rFonts w:ascii="Segoe UI Emoji" w:hAnsi="Segoe UI Emoji" w:cs="Segoe UI Emoji"/>
                                <w:sz w:val="28"/>
                                <w:szCs w:val="28"/>
                              </w:rPr>
                              <w:t>📄</w:t>
                            </w:r>
                            <w:r w:rsidRPr="001B495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B495A"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Sau </w:t>
                            </w:r>
                            <w:proofErr w:type="spellStart"/>
                            <w:r w:rsidR="001B495A"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întrebați</w:t>
                            </w:r>
                            <w:proofErr w:type="spellEnd"/>
                            <w:r w:rsidR="001B495A"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1B495A"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dacă</w:t>
                            </w:r>
                            <w:proofErr w:type="spellEnd"/>
                            <w:r w:rsidR="001B495A"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1B495A"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biblioteca</w:t>
                            </w:r>
                            <w:proofErr w:type="spellEnd"/>
                            <w:r w:rsidR="001B495A"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1B495A"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poate</w:t>
                            </w:r>
                            <w:proofErr w:type="spellEnd"/>
                            <w:r w:rsidR="001B495A"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1B495A"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obține</w:t>
                            </w:r>
                            <w:proofErr w:type="spellEnd"/>
                            <w:r w:rsidR="001B495A"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o </w:t>
                            </w:r>
                            <w:proofErr w:type="spellStart"/>
                            <w:r w:rsidR="001B495A"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copie</w:t>
                            </w:r>
                            <w:proofErr w:type="spellEnd"/>
                          </w:p>
                          <w:p w14:paraId="15C16C1C" w14:textId="3D64790A" w:rsidR="001F772D" w:rsidRPr="001B495A" w:rsidRDefault="001F772D" w:rsidP="001F772D">
                            <w:pPr>
                              <w:keepNext/>
                              <w:keepLines/>
                              <w:spacing w:before="200" w:after="0"/>
                              <w:outlineLvl w:val="1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  <w:lang w:val="en"/>
                              </w:rPr>
                            </w:pPr>
                            <w:r w:rsidRPr="001F772D">
                              <w:rPr>
                                <w:rFonts w:ascii="Segoe UI Emoji" w:eastAsiaTheme="majorEastAsia" w:hAnsi="Segoe UI Emoji" w:cs="Segoe UI Emoji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  <w:t>💡</w:t>
                            </w:r>
                            <w:r w:rsidRPr="001F772D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B495A" w:rsidRPr="001B495A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  <w:lang w:val="en"/>
                              </w:rPr>
                              <w:t xml:space="preserve">Nu </w:t>
                            </w:r>
                            <w:proofErr w:type="spellStart"/>
                            <w:r w:rsidR="001B495A" w:rsidRPr="001B495A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  <w:lang w:val="en"/>
                              </w:rPr>
                              <w:t>uitați</w:t>
                            </w:r>
                            <w:proofErr w:type="spellEnd"/>
                            <w:r w:rsidR="001B495A" w:rsidRPr="001B495A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4F81BD" w:themeColor="accent1"/>
                                <w:sz w:val="28"/>
                                <w:szCs w:val="28"/>
                                <w:lang w:val="en"/>
                              </w:rPr>
                              <w:t>:</w:t>
                            </w:r>
                          </w:p>
                          <w:p w14:paraId="66A2AAFD" w14:textId="6E5D6828" w:rsidR="001B495A" w:rsidRPr="001B495A" w:rsidRDefault="001B495A" w:rsidP="001B495A">
                            <w:pPr>
                              <w:widowControl w:val="0"/>
                              <w:spacing w:before="120" w:after="0"/>
                              <w:rPr>
                                <w:color w:val="272A2D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Dacă</w:t>
                            </w:r>
                            <w:proofErr w:type="spellEnd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sunteți</w:t>
                            </w:r>
                            <w:proofErr w:type="spellEnd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îngrijorat</w:t>
                            </w:r>
                            <w:proofErr w:type="spellEnd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de </w:t>
                            </w:r>
                            <w:proofErr w:type="spellStart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tratamentul</w:t>
                            </w:r>
                            <w:proofErr w:type="spellEnd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dumneavoastră</w:t>
                            </w:r>
                            <w:proofErr w:type="spellEnd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sau</w:t>
                            </w:r>
                            <w:proofErr w:type="spellEnd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de</w:t>
                            </w:r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condițiile</w:t>
                            </w:r>
                            <w:proofErr w:type="spellEnd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dumneavoastră</w:t>
                            </w:r>
                            <w:proofErr w:type="spellEnd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vorbiți</w:t>
                            </w:r>
                            <w:proofErr w:type="spellEnd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cu </w:t>
                            </w:r>
                            <w:proofErr w:type="spellStart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cineva</w:t>
                            </w:r>
                            <w:proofErr w:type="spellEnd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de </w:t>
                            </w:r>
                            <w:proofErr w:type="spellStart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încredere</w:t>
                            </w:r>
                            <w:proofErr w:type="spellEnd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,</w:t>
                            </w:r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cum </w:t>
                            </w:r>
                            <w:proofErr w:type="spellStart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ar</w:t>
                            </w:r>
                            <w:proofErr w:type="spellEnd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fi un </w:t>
                            </w:r>
                            <w:proofErr w:type="spellStart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membru</w:t>
                            </w:r>
                            <w:proofErr w:type="spellEnd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al </w:t>
                            </w:r>
                            <w:proofErr w:type="spellStart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personalului</w:t>
                            </w:r>
                            <w:proofErr w:type="spellEnd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s-au</w:t>
                            </w:r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avocatul</w:t>
                            </w:r>
                            <w:proofErr w:type="spellEnd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dumneavoastră</w:t>
                            </w:r>
                            <w:proofErr w:type="spellEnd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76E7D738" w14:textId="77777777" w:rsidR="001B495A" w:rsidRPr="001B495A" w:rsidRDefault="001B495A" w:rsidP="001B495A">
                            <w:pPr>
                              <w:widowControl w:val="0"/>
                              <w:spacing w:before="120" w:after="0"/>
                              <w:jc w:val="center"/>
                              <w:rPr>
                                <w:color w:val="272A2D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Aveți</w:t>
                            </w:r>
                            <w:proofErr w:type="spellEnd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o voce - </w:t>
                            </w:r>
                            <w:proofErr w:type="spellStart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și</w:t>
                            </w:r>
                            <w:proofErr w:type="spellEnd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ea</w:t>
                            </w:r>
                            <w:proofErr w:type="spellEnd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495A">
                              <w:rPr>
                                <w:color w:val="272A2D"/>
                                <w:sz w:val="24"/>
                                <w:szCs w:val="24"/>
                              </w:rPr>
                              <w:t>contează</w:t>
                            </w:r>
                            <w:proofErr w:type="spellEnd"/>
                          </w:p>
                          <w:p w14:paraId="3BB47AA7" w14:textId="1107B552" w:rsidR="001F772D" w:rsidRDefault="001F772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FE1B0" id="_x0000_s1030" type="#_x0000_t202" style="position:absolute;margin-left:234.9pt;margin-top:239.05pt;width:251.95pt;height:285.4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" stroked="f">
                <v:textbox>
                  <w:txbxContent>
                    <w:p w14:paraId="0840C8E1" w14:textId="689E6782" w:rsidR="00025560" w:rsidRPr="001B495A" w:rsidRDefault="001F772D" w:rsidP="001B495A">
                      <w:pPr>
                        <w:widowControl w:val="0"/>
                        <w:spacing w:before="120" w:after="0"/>
                        <w:rPr>
                          <w:b/>
                          <w:bCs/>
                          <w:color w:val="272A2D"/>
                        </w:rPr>
                      </w:pPr>
                      <w:r w:rsidRPr="001F772D">
                        <w:rPr>
                          <w:rFonts w:ascii="Segoe UI Emoji" w:eastAsiaTheme="majorEastAsia" w:hAnsi="Segoe UI Emoji" w:cs="Segoe UI Emoji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  <w:t>📚</w:t>
                      </w:r>
                      <w:r w:rsidRPr="001F772D"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  <w:t xml:space="preserve"> </w:t>
                      </w:r>
                      <w:bookmarkStart w:id="1" w:name="_Hlk201127201"/>
                      <w:proofErr w:type="spellStart"/>
                      <w:r w:rsidR="001B495A" w:rsidRPr="001B495A">
                        <w:rPr>
                          <w:rFonts w:asciiTheme="majorHAnsi" w:hAnsiTheme="majorHAnsi" w:cstheme="majorHAnsi"/>
                          <w:b/>
                          <w:bCs/>
                          <w:color w:val="7F8ED6"/>
                          <w:sz w:val="28"/>
                          <w:szCs w:val="28"/>
                        </w:rPr>
                        <w:t>Unde</w:t>
                      </w:r>
                      <w:proofErr w:type="spellEnd"/>
                      <w:r w:rsidR="001B495A" w:rsidRPr="001B495A">
                        <w:rPr>
                          <w:rFonts w:asciiTheme="majorHAnsi" w:hAnsiTheme="majorHAnsi" w:cstheme="majorHAnsi"/>
                          <w:b/>
                          <w:bCs/>
                          <w:color w:val="7F8ED6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1B495A" w:rsidRPr="001B495A">
                        <w:rPr>
                          <w:rFonts w:asciiTheme="majorHAnsi" w:hAnsiTheme="majorHAnsi" w:cstheme="majorHAnsi"/>
                          <w:b/>
                          <w:bCs/>
                          <w:color w:val="7F8ED6"/>
                          <w:sz w:val="28"/>
                          <w:szCs w:val="28"/>
                        </w:rPr>
                        <w:t>să</w:t>
                      </w:r>
                      <w:proofErr w:type="spellEnd"/>
                      <w:r w:rsidR="001B495A" w:rsidRPr="001B495A">
                        <w:rPr>
                          <w:rFonts w:asciiTheme="majorHAnsi" w:hAnsiTheme="majorHAnsi" w:cstheme="majorHAnsi"/>
                          <w:b/>
                          <w:bCs/>
                          <w:color w:val="7F8ED6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1B495A" w:rsidRPr="001B495A">
                        <w:rPr>
                          <w:rFonts w:asciiTheme="majorHAnsi" w:hAnsiTheme="majorHAnsi" w:cstheme="majorHAnsi"/>
                          <w:b/>
                          <w:bCs/>
                          <w:color w:val="7F8ED6"/>
                          <w:sz w:val="28"/>
                          <w:szCs w:val="28"/>
                        </w:rPr>
                        <w:t>citiți</w:t>
                      </w:r>
                      <w:proofErr w:type="spellEnd"/>
                      <w:r w:rsidR="001B495A" w:rsidRPr="001B495A">
                        <w:rPr>
                          <w:rFonts w:asciiTheme="majorHAnsi" w:hAnsiTheme="majorHAnsi" w:cstheme="majorHAnsi"/>
                          <w:b/>
                          <w:bCs/>
                          <w:color w:val="7F8ED6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1B495A" w:rsidRPr="001B495A">
                        <w:rPr>
                          <w:rFonts w:asciiTheme="majorHAnsi" w:hAnsiTheme="majorHAnsi" w:cstheme="majorHAnsi"/>
                          <w:b/>
                          <w:bCs/>
                          <w:color w:val="7F8ED6"/>
                          <w:sz w:val="28"/>
                          <w:szCs w:val="28"/>
                        </w:rPr>
                        <w:t>rapoartele</w:t>
                      </w:r>
                      <w:proofErr w:type="spellEnd"/>
                      <w:r w:rsidR="001B495A" w:rsidRPr="001B495A">
                        <w:rPr>
                          <w:rFonts w:asciiTheme="majorHAnsi" w:hAnsiTheme="majorHAnsi" w:cstheme="majorHAnsi"/>
                          <w:b/>
                          <w:bCs/>
                          <w:color w:val="7F8ED6"/>
                          <w:sz w:val="28"/>
                          <w:szCs w:val="28"/>
                        </w:rPr>
                        <w:t xml:space="preserve"> CPT?</w:t>
                      </w:r>
                      <w:bookmarkEnd w:id="1"/>
                    </w:p>
                    <w:p w14:paraId="147D2ABD" w14:textId="77777777" w:rsidR="001B495A" w:rsidRPr="001B495A" w:rsidRDefault="001B495A" w:rsidP="001B495A">
                      <w:pPr>
                        <w:widowControl w:val="0"/>
                        <w:spacing w:before="120" w:after="0"/>
                        <w:rPr>
                          <w:color w:val="272A2D"/>
                          <w:sz w:val="24"/>
                          <w:szCs w:val="24"/>
                        </w:rPr>
                      </w:pPr>
                      <w:proofErr w:type="spellStart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>Dacă</w:t>
                      </w:r>
                      <w:proofErr w:type="spellEnd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>aveți</w:t>
                      </w:r>
                      <w:proofErr w:type="spellEnd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>acces</w:t>
                      </w:r>
                      <w:proofErr w:type="spellEnd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 la internet:</w:t>
                      </w:r>
                    </w:p>
                    <w:p w14:paraId="4691A3E8" w14:textId="745A5C85" w:rsidR="001F772D" w:rsidRPr="001B495A" w:rsidRDefault="001B495A" w:rsidP="001B495A">
                      <w:pPr>
                        <w:widowControl w:val="0"/>
                        <w:spacing w:before="120" w:after="0"/>
                        <w:rPr>
                          <w:color w:val="272A2D"/>
                          <w:sz w:val="24"/>
                          <w:szCs w:val="24"/>
                        </w:rPr>
                      </w:pPr>
                      <w:proofErr w:type="spellStart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>Vizitați</w:t>
                      </w:r>
                      <w:proofErr w:type="spellEnd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>: www.coe.int/en/web/cpt/home</w:t>
                      </w:r>
                    </w:p>
                    <w:p w14:paraId="4C54B98D" w14:textId="47BB702C" w:rsidR="00E444F6" w:rsidRPr="001B495A" w:rsidRDefault="001F772D" w:rsidP="001B495A">
                      <w:pPr>
                        <w:widowControl w:val="0"/>
                        <w:spacing w:before="120" w:after="0"/>
                        <w:rPr>
                          <w:color w:val="272A2D"/>
                          <w:sz w:val="24"/>
                          <w:szCs w:val="24"/>
                        </w:rPr>
                      </w:pPr>
                      <w:r w:rsidRPr="001B495A">
                        <w:rPr>
                          <w:rFonts w:ascii="Segoe UI Emoji" w:hAnsi="Segoe UI Emoji" w:cs="Segoe UI Emoji"/>
                          <w:sz w:val="28"/>
                          <w:szCs w:val="28"/>
                        </w:rPr>
                        <w:t>📖</w:t>
                      </w:r>
                      <w:r w:rsidRPr="001B495A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1B495A" w:rsidRPr="001B495A">
                        <w:rPr>
                          <w:color w:val="272A2D"/>
                          <w:sz w:val="24"/>
                          <w:szCs w:val="24"/>
                        </w:rPr>
                        <w:t>Cereți</w:t>
                      </w:r>
                      <w:proofErr w:type="spellEnd"/>
                      <w:r w:rsidR="001B495A"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1B495A" w:rsidRPr="001B495A">
                        <w:rPr>
                          <w:color w:val="272A2D"/>
                          <w:sz w:val="24"/>
                          <w:szCs w:val="24"/>
                        </w:rPr>
                        <w:t>raportul</w:t>
                      </w:r>
                      <w:proofErr w:type="spellEnd"/>
                      <w:r w:rsidR="001B495A"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 la </w:t>
                      </w:r>
                      <w:proofErr w:type="spellStart"/>
                      <w:r w:rsidR="001B495A" w:rsidRPr="001B495A">
                        <w:rPr>
                          <w:color w:val="272A2D"/>
                          <w:sz w:val="24"/>
                          <w:szCs w:val="24"/>
                        </w:rPr>
                        <w:t>biblioteca</w:t>
                      </w:r>
                      <w:proofErr w:type="spellEnd"/>
                      <w:r w:rsidR="001B495A"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1B495A" w:rsidRPr="001B495A">
                        <w:rPr>
                          <w:color w:val="272A2D"/>
                          <w:sz w:val="24"/>
                          <w:szCs w:val="24"/>
                        </w:rPr>
                        <w:t>închisorii</w:t>
                      </w:r>
                      <w:proofErr w:type="spellEnd"/>
                      <w:r w:rsidRPr="001B495A">
                        <w:rPr>
                          <w:sz w:val="28"/>
                          <w:szCs w:val="28"/>
                        </w:rPr>
                        <w:br/>
                      </w:r>
                      <w:r w:rsidRPr="001B495A">
                        <w:rPr>
                          <w:rFonts w:ascii="Segoe UI Emoji" w:hAnsi="Segoe UI Emoji" w:cs="Segoe UI Emoji"/>
                          <w:sz w:val="28"/>
                          <w:szCs w:val="28"/>
                        </w:rPr>
                        <w:t>📄</w:t>
                      </w:r>
                      <w:r w:rsidRPr="001B495A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1B495A"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Sau </w:t>
                      </w:r>
                      <w:proofErr w:type="spellStart"/>
                      <w:r w:rsidR="001B495A" w:rsidRPr="001B495A">
                        <w:rPr>
                          <w:color w:val="272A2D"/>
                          <w:sz w:val="24"/>
                          <w:szCs w:val="24"/>
                        </w:rPr>
                        <w:t>întrebați</w:t>
                      </w:r>
                      <w:proofErr w:type="spellEnd"/>
                      <w:r w:rsidR="001B495A"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1B495A" w:rsidRPr="001B495A">
                        <w:rPr>
                          <w:color w:val="272A2D"/>
                          <w:sz w:val="24"/>
                          <w:szCs w:val="24"/>
                        </w:rPr>
                        <w:t>dacă</w:t>
                      </w:r>
                      <w:proofErr w:type="spellEnd"/>
                      <w:r w:rsidR="001B495A"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1B495A" w:rsidRPr="001B495A">
                        <w:rPr>
                          <w:color w:val="272A2D"/>
                          <w:sz w:val="24"/>
                          <w:szCs w:val="24"/>
                        </w:rPr>
                        <w:t>biblioteca</w:t>
                      </w:r>
                      <w:proofErr w:type="spellEnd"/>
                      <w:r w:rsidR="001B495A"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1B495A" w:rsidRPr="001B495A">
                        <w:rPr>
                          <w:color w:val="272A2D"/>
                          <w:sz w:val="24"/>
                          <w:szCs w:val="24"/>
                        </w:rPr>
                        <w:t>poate</w:t>
                      </w:r>
                      <w:proofErr w:type="spellEnd"/>
                      <w:r w:rsidR="001B495A"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1B495A" w:rsidRPr="001B495A">
                        <w:rPr>
                          <w:color w:val="272A2D"/>
                          <w:sz w:val="24"/>
                          <w:szCs w:val="24"/>
                        </w:rPr>
                        <w:t>obține</w:t>
                      </w:r>
                      <w:proofErr w:type="spellEnd"/>
                      <w:r w:rsidR="001B495A"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 o </w:t>
                      </w:r>
                      <w:proofErr w:type="spellStart"/>
                      <w:r w:rsidR="001B495A" w:rsidRPr="001B495A">
                        <w:rPr>
                          <w:color w:val="272A2D"/>
                          <w:sz w:val="24"/>
                          <w:szCs w:val="24"/>
                        </w:rPr>
                        <w:t>copie</w:t>
                      </w:r>
                      <w:proofErr w:type="spellEnd"/>
                    </w:p>
                    <w:p w14:paraId="15C16C1C" w14:textId="3D64790A" w:rsidR="001F772D" w:rsidRPr="001B495A" w:rsidRDefault="001F772D" w:rsidP="001F772D">
                      <w:pPr>
                        <w:keepNext/>
                        <w:keepLines/>
                        <w:spacing w:before="200" w:after="0"/>
                        <w:outlineLvl w:val="1"/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4F81BD" w:themeColor="accent1"/>
                          <w:sz w:val="28"/>
                          <w:szCs w:val="28"/>
                          <w:lang w:val="en"/>
                        </w:rPr>
                      </w:pPr>
                      <w:r w:rsidRPr="001F772D">
                        <w:rPr>
                          <w:rFonts w:ascii="Segoe UI Emoji" w:eastAsiaTheme="majorEastAsia" w:hAnsi="Segoe UI Emoji" w:cs="Segoe UI Emoji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  <w:t>💡</w:t>
                      </w:r>
                      <w:r w:rsidRPr="001F772D"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4F81BD" w:themeColor="accent1"/>
                          <w:sz w:val="28"/>
                          <w:szCs w:val="28"/>
                        </w:rPr>
                        <w:t xml:space="preserve"> </w:t>
                      </w:r>
                      <w:r w:rsidR="001B495A" w:rsidRPr="001B495A"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4F81BD" w:themeColor="accent1"/>
                          <w:sz w:val="28"/>
                          <w:szCs w:val="28"/>
                          <w:lang w:val="en"/>
                        </w:rPr>
                        <w:t xml:space="preserve">Nu </w:t>
                      </w:r>
                      <w:proofErr w:type="spellStart"/>
                      <w:r w:rsidR="001B495A" w:rsidRPr="001B495A"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4F81BD" w:themeColor="accent1"/>
                          <w:sz w:val="28"/>
                          <w:szCs w:val="28"/>
                          <w:lang w:val="en"/>
                        </w:rPr>
                        <w:t>uitați</w:t>
                      </w:r>
                      <w:proofErr w:type="spellEnd"/>
                      <w:r w:rsidR="001B495A" w:rsidRPr="001B495A"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4F81BD" w:themeColor="accent1"/>
                          <w:sz w:val="28"/>
                          <w:szCs w:val="28"/>
                          <w:lang w:val="en"/>
                        </w:rPr>
                        <w:t>:</w:t>
                      </w:r>
                    </w:p>
                    <w:p w14:paraId="66A2AAFD" w14:textId="6E5D6828" w:rsidR="001B495A" w:rsidRPr="001B495A" w:rsidRDefault="001B495A" w:rsidP="001B495A">
                      <w:pPr>
                        <w:widowControl w:val="0"/>
                        <w:spacing w:before="120" w:after="0"/>
                        <w:rPr>
                          <w:color w:val="272A2D"/>
                          <w:sz w:val="24"/>
                          <w:szCs w:val="24"/>
                        </w:rPr>
                      </w:pPr>
                      <w:proofErr w:type="spellStart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>Dacă</w:t>
                      </w:r>
                      <w:proofErr w:type="spellEnd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>sunteți</w:t>
                      </w:r>
                      <w:proofErr w:type="spellEnd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>îngrijorat</w:t>
                      </w:r>
                      <w:proofErr w:type="spellEnd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 de </w:t>
                      </w:r>
                      <w:proofErr w:type="spellStart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>tratamentul</w:t>
                      </w:r>
                      <w:proofErr w:type="spellEnd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>dumneavoastră</w:t>
                      </w:r>
                      <w:proofErr w:type="spellEnd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>sau</w:t>
                      </w:r>
                      <w:proofErr w:type="spellEnd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 de</w:t>
                      </w:r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>condițiile</w:t>
                      </w:r>
                      <w:proofErr w:type="spellEnd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>dumneavoastră</w:t>
                      </w:r>
                      <w:proofErr w:type="spellEnd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>vorbiți</w:t>
                      </w:r>
                      <w:proofErr w:type="spellEnd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 cu </w:t>
                      </w:r>
                      <w:proofErr w:type="spellStart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>cineva</w:t>
                      </w:r>
                      <w:proofErr w:type="spellEnd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 de </w:t>
                      </w:r>
                      <w:proofErr w:type="spellStart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>încredere</w:t>
                      </w:r>
                      <w:proofErr w:type="spellEnd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>,</w:t>
                      </w:r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 </w:t>
                      </w:r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cum </w:t>
                      </w:r>
                      <w:proofErr w:type="spellStart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>ar</w:t>
                      </w:r>
                      <w:proofErr w:type="spellEnd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 fi un </w:t>
                      </w:r>
                      <w:proofErr w:type="spellStart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>membru</w:t>
                      </w:r>
                      <w:proofErr w:type="spellEnd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 al </w:t>
                      </w:r>
                      <w:proofErr w:type="spellStart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>personalului</w:t>
                      </w:r>
                      <w:proofErr w:type="spellEnd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 s-au</w:t>
                      </w:r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>avocatul</w:t>
                      </w:r>
                      <w:proofErr w:type="spellEnd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>dumneavoastră</w:t>
                      </w:r>
                      <w:proofErr w:type="spellEnd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>.</w:t>
                      </w:r>
                    </w:p>
                    <w:p w14:paraId="76E7D738" w14:textId="77777777" w:rsidR="001B495A" w:rsidRPr="001B495A" w:rsidRDefault="001B495A" w:rsidP="001B495A">
                      <w:pPr>
                        <w:widowControl w:val="0"/>
                        <w:spacing w:before="120" w:after="0"/>
                        <w:jc w:val="center"/>
                        <w:rPr>
                          <w:color w:val="272A2D"/>
                          <w:sz w:val="24"/>
                          <w:szCs w:val="24"/>
                        </w:rPr>
                      </w:pPr>
                      <w:proofErr w:type="spellStart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>Aveți</w:t>
                      </w:r>
                      <w:proofErr w:type="spellEnd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 o voce - </w:t>
                      </w:r>
                      <w:proofErr w:type="spellStart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>și</w:t>
                      </w:r>
                      <w:proofErr w:type="spellEnd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>ea</w:t>
                      </w:r>
                      <w:proofErr w:type="spellEnd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495A">
                        <w:rPr>
                          <w:color w:val="272A2D"/>
                          <w:sz w:val="24"/>
                          <w:szCs w:val="24"/>
                        </w:rPr>
                        <w:t>contează</w:t>
                      </w:r>
                      <w:proofErr w:type="spellEnd"/>
                    </w:p>
                    <w:p w14:paraId="3BB47AA7" w14:textId="1107B552" w:rsidR="001F772D" w:rsidRDefault="001F772D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EF8DAD2" wp14:editId="0F82490B">
                <wp:simplePos x="0" y="0"/>
                <wp:positionH relativeFrom="column">
                  <wp:posOffset>-419735</wp:posOffset>
                </wp:positionH>
                <wp:positionV relativeFrom="paragraph">
                  <wp:posOffset>2964180</wp:posOffset>
                </wp:positionV>
                <wp:extent cx="3093720" cy="3509645"/>
                <wp:effectExtent l="0" t="0" r="0" b="0"/>
                <wp:wrapSquare wrapText="bothSides"/>
                <wp:docPr id="15189296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720" cy="3509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21D6AE" w14:textId="52C3B666" w:rsidR="001F772D" w:rsidRDefault="001F772D" w:rsidP="001F772D">
                            <w:pPr>
                              <w:pStyle w:val="Heading2"/>
                              <w:rPr>
                                <w:sz w:val="28"/>
                                <w:szCs w:val="28"/>
                              </w:rPr>
                            </w:pPr>
                            <w:r w:rsidRPr="001F772D">
                              <w:rPr>
                                <w:sz w:val="28"/>
                                <w:szCs w:val="28"/>
                              </w:rPr>
                              <w:t xml:space="preserve">✉️ </w:t>
                            </w:r>
                            <w:r w:rsidR="003451C2">
                              <w:rPr>
                                <w:color w:val="4F81BD"/>
                              </w:rPr>
                              <w:t xml:space="preserve">Cum </w:t>
                            </w:r>
                            <w:proofErr w:type="spellStart"/>
                            <w:r w:rsidR="003451C2">
                              <w:rPr>
                                <w:color w:val="4F81BD"/>
                              </w:rPr>
                              <w:t>puteți</w:t>
                            </w:r>
                            <w:proofErr w:type="spellEnd"/>
                            <w:r w:rsidR="003451C2">
                              <w:rPr>
                                <w:color w:val="4F81BD"/>
                              </w:rPr>
                              <w:t xml:space="preserve"> </w:t>
                            </w:r>
                            <w:proofErr w:type="spellStart"/>
                            <w:r w:rsidR="003451C2">
                              <w:rPr>
                                <w:color w:val="4F81BD"/>
                              </w:rPr>
                              <w:t>contacta</w:t>
                            </w:r>
                            <w:proofErr w:type="spellEnd"/>
                            <w:r w:rsidR="003451C2">
                              <w:rPr>
                                <w:color w:val="4F81BD"/>
                              </w:rPr>
                              <w:t xml:space="preserve"> CPT?   </w:t>
                            </w:r>
                          </w:p>
                          <w:p w14:paraId="29F6A4F2" w14:textId="77777777" w:rsidR="00025560" w:rsidRPr="00025560" w:rsidRDefault="00025560" w:rsidP="00025560"/>
                          <w:p w14:paraId="2E591547" w14:textId="77777777" w:rsidR="003451C2" w:rsidRPr="003451C2" w:rsidRDefault="003451C2" w:rsidP="003451C2">
                            <w:pPr>
                              <w:widowControl w:val="0"/>
                              <w:spacing w:after="0"/>
                              <w:rPr>
                                <w:color w:val="272A2D"/>
                                <w:sz w:val="24"/>
                                <w:szCs w:val="24"/>
                              </w:rPr>
                            </w:pPr>
                            <w:r w:rsidRPr="003451C2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Le </w:t>
                            </w:r>
                            <w:proofErr w:type="spellStart"/>
                            <w:r w:rsidRPr="003451C2">
                              <w:rPr>
                                <w:color w:val="272A2D"/>
                                <w:sz w:val="24"/>
                                <w:szCs w:val="24"/>
                              </w:rPr>
                              <w:t>puteți</w:t>
                            </w:r>
                            <w:proofErr w:type="spellEnd"/>
                            <w:r w:rsidRPr="003451C2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color w:val="272A2D"/>
                                <w:sz w:val="24"/>
                                <w:szCs w:val="24"/>
                              </w:rPr>
                              <w:t>trimite</w:t>
                            </w:r>
                            <w:proofErr w:type="spellEnd"/>
                            <w:r w:rsidRPr="003451C2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o </w:t>
                            </w:r>
                            <w:proofErr w:type="spellStart"/>
                            <w:r w:rsidRPr="003451C2">
                              <w:rPr>
                                <w:color w:val="272A2D"/>
                                <w:sz w:val="24"/>
                                <w:szCs w:val="24"/>
                              </w:rPr>
                              <w:t>scrisoare</w:t>
                            </w:r>
                            <w:proofErr w:type="spellEnd"/>
                            <w:r w:rsidRPr="003451C2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451C2">
                              <w:rPr>
                                <w:color w:val="272A2D"/>
                                <w:sz w:val="24"/>
                                <w:szCs w:val="24"/>
                              </w:rPr>
                              <w:t>privată</w:t>
                            </w:r>
                            <w:proofErr w:type="spellEnd"/>
                            <w:r w:rsidRPr="003451C2">
                              <w:rPr>
                                <w:color w:val="272A2D"/>
                                <w:sz w:val="24"/>
                                <w:szCs w:val="24"/>
                              </w:rPr>
                              <w:t xml:space="preserve">.                     </w:t>
                            </w:r>
                          </w:p>
                          <w:p w14:paraId="2DAA4DC8" w14:textId="12920614" w:rsidR="001F772D" w:rsidRPr="003451C2" w:rsidRDefault="001F772D" w:rsidP="003451C2">
                            <w:pPr>
                              <w:widowControl w:val="0"/>
                              <w:spacing w:before="120" w:after="0"/>
                              <w:rPr>
                                <w:b/>
                                <w:color w:val="0569B9"/>
                              </w:rPr>
                            </w:pPr>
                            <w:r w:rsidRPr="00D318B5">
                              <w:rPr>
                                <w:sz w:val="24"/>
                                <w:szCs w:val="24"/>
                              </w:rPr>
                              <w:t xml:space="preserve">📬 </w:t>
                            </w:r>
                            <w:proofErr w:type="spellStart"/>
                            <w:r w:rsidR="003451C2">
                              <w:rPr>
                                <w:b/>
                                <w:color w:val="0569B9"/>
                              </w:rPr>
                              <w:t>Adresa</w:t>
                            </w:r>
                            <w:proofErr w:type="spellEnd"/>
                            <w:r w:rsidR="003451C2">
                              <w:rPr>
                                <w:b/>
                                <w:color w:val="0569B9"/>
                              </w:rPr>
                              <w:t>:</w:t>
                            </w:r>
                          </w:p>
                          <w:p w14:paraId="7976B131" w14:textId="77777777" w:rsidR="001F772D" w:rsidRPr="001F772D" w:rsidRDefault="001F772D" w:rsidP="001F772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1F772D">
                              <w:rPr>
                                <w:sz w:val="24"/>
                                <w:szCs w:val="24"/>
                              </w:rPr>
                              <w:t>CPT Secretariat</w:t>
                            </w:r>
                            <w:r w:rsidRPr="001F772D">
                              <w:rPr>
                                <w:sz w:val="24"/>
                                <w:szCs w:val="24"/>
                              </w:rPr>
                              <w:br/>
                              <w:t>Council of Europe</w:t>
                            </w:r>
                            <w:r w:rsidRPr="001F772D">
                              <w:rPr>
                                <w:sz w:val="24"/>
                                <w:szCs w:val="24"/>
                              </w:rPr>
                              <w:br/>
                              <w:t>F-67075 Strasbourg Cedex</w:t>
                            </w:r>
                            <w:r w:rsidRPr="001F772D">
                              <w:rPr>
                                <w:sz w:val="24"/>
                                <w:szCs w:val="24"/>
                              </w:rPr>
                              <w:br/>
                              <w:t>France</w:t>
                            </w:r>
                          </w:p>
                          <w:p w14:paraId="67F1C1A3" w14:textId="2B5869BF" w:rsidR="00025560" w:rsidRDefault="001F772D" w:rsidP="001F772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1F772D">
                              <w:rPr>
                                <w:sz w:val="24"/>
                                <w:szCs w:val="24"/>
                              </w:rPr>
                              <w:t xml:space="preserve">📞 </w:t>
                            </w:r>
                            <w:proofErr w:type="spellStart"/>
                            <w:r w:rsidR="001B495A">
                              <w:rPr>
                                <w:b/>
                                <w:color w:val="0569B9"/>
                              </w:rPr>
                              <w:t>Telefon</w:t>
                            </w:r>
                            <w:proofErr w:type="spellEnd"/>
                            <w:r w:rsidR="001B495A">
                              <w:rPr>
                                <w:b/>
                                <w:color w:val="0569B9"/>
                              </w:rPr>
                              <w:t>:</w:t>
                            </w:r>
                          </w:p>
                          <w:p w14:paraId="5978A633" w14:textId="531857EB" w:rsidR="001F772D" w:rsidRPr="001F772D" w:rsidRDefault="001F772D" w:rsidP="001F772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1F772D">
                              <w:rPr>
                                <w:sz w:val="24"/>
                                <w:szCs w:val="24"/>
                              </w:rPr>
                              <w:t>+33 388 412772</w:t>
                            </w:r>
                          </w:p>
                          <w:p w14:paraId="048CE70B" w14:textId="5AC84B66" w:rsidR="001F772D" w:rsidRPr="001F772D" w:rsidRDefault="001F772D" w:rsidP="001F772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1F772D">
                              <w:rPr>
                                <w:sz w:val="24"/>
                                <w:szCs w:val="24"/>
                              </w:rPr>
                              <w:t xml:space="preserve">🌐 </w:t>
                            </w:r>
                            <w:r w:rsidR="001B495A">
                              <w:rPr>
                                <w:b/>
                                <w:color w:val="0569B9"/>
                              </w:rPr>
                              <w:t>Site-ul web:</w:t>
                            </w:r>
                            <w:r w:rsidR="001B495A">
                              <w:rPr>
                                <w:color w:val="0569B9"/>
                              </w:rPr>
                              <w:t xml:space="preserve"> </w:t>
                            </w:r>
                            <w:r w:rsidRPr="001F772D">
                              <w:rPr>
                                <w:sz w:val="24"/>
                                <w:szCs w:val="24"/>
                              </w:rPr>
                              <w:t>www.coe.int/en/web/cpt/home</w:t>
                            </w:r>
                          </w:p>
                          <w:p w14:paraId="61E3FB7E" w14:textId="37F2B503" w:rsidR="001F772D" w:rsidRDefault="001F772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8DAD2" id="_x0000_s1031" type="#_x0000_t202" style="position:absolute;margin-left:-33.05pt;margin-top:233.4pt;width:243.6pt;height:276.3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" stroked="f">
                <v:textbox>
                  <w:txbxContent>
                    <w:p w14:paraId="4821D6AE" w14:textId="52C3B666" w:rsidR="001F772D" w:rsidRDefault="001F772D" w:rsidP="001F772D">
                      <w:pPr>
                        <w:pStyle w:val="Heading2"/>
                        <w:rPr>
                          <w:sz w:val="28"/>
                          <w:szCs w:val="28"/>
                        </w:rPr>
                      </w:pPr>
                      <w:r w:rsidRPr="001F772D">
                        <w:rPr>
                          <w:sz w:val="28"/>
                          <w:szCs w:val="28"/>
                        </w:rPr>
                        <w:t xml:space="preserve">✉️ </w:t>
                      </w:r>
                      <w:r w:rsidR="003451C2">
                        <w:rPr>
                          <w:color w:val="4F81BD"/>
                        </w:rPr>
                        <w:t xml:space="preserve">Cum </w:t>
                      </w:r>
                      <w:proofErr w:type="spellStart"/>
                      <w:r w:rsidR="003451C2">
                        <w:rPr>
                          <w:color w:val="4F81BD"/>
                        </w:rPr>
                        <w:t>puteți</w:t>
                      </w:r>
                      <w:proofErr w:type="spellEnd"/>
                      <w:r w:rsidR="003451C2">
                        <w:rPr>
                          <w:color w:val="4F81BD"/>
                        </w:rPr>
                        <w:t xml:space="preserve"> </w:t>
                      </w:r>
                      <w:proofErr w:type="spellStart"/>
                      <w:r w:rsidR="003451C2">
                        <w:rPr>
                          <w:color w:val="4F81BD"/>
                        </w:rPr>
                        <w:t>contacta</w:t>
                      </w:r>
                      <w:proofErr w:type="spellEnd"/>
                      <w:r w:rsidR="003451C2">
                        <w:rPr>
                          <w:color w:val="4F81BD"/>
                        </w:rPr>
                        <w:t xml:space="preserve"> CPT?   </w:t>
                      </w:r>
                    </w:p>
                    <w:p w14:paraId="29F6A4F2" w14:textId="77777777" w:rsidR="00025560" w:rsidRPr="00025560" w:rsidRDefault="00025560" w:rsidP="00025560"/>
                    <w:p w14:paraId="2E591547" w14:textId="77777777" w:rsidR="003451C2" w:rsidRPr="003451C2" w:rsidRDefault="003451C2" w:rsidP="003451C2">
                      <w:pPr>
                        <w:widowControl w:val="0"/>
                        <w:spacing w:after="0"/>
                        <w:rPr>
                          <w:color w:val="272A2D"/>
                          <w:sz w:val="24"/>
                          <w:szCs w:val="24"/>
                        </w:rPr>
                      </w:pPr>
                      <w:r w:rsidRPr="003451C2">
                        <w:rPr>
                          <w:color w:val="272A2D"/>
                          <w:sz w:val="24"/>
                          <w:szCs w:val="24"/>
                        </w:rPr>
                        <w:t xml:space="preserve">Le </w:t>
                      </w:r>
                      <w:proofErr w:type="spellStart"/>
                      <w:r w:rsidRPr="003451C2">
                        <w:rPr>
                          <w:color w:val="272A2D"/>
                          <w:sz w:val="24"/>
                          <w:szCs w:val="24"/>
                        </w:rPr>
                        <w:t>puteți</w:t>
                      </w:r>
                      <w:proofErr w:type="spellEnd"/>
                      <w:r w:rsidRPr="003451C2">
                        <w:rPr>
                          <w:color w:val="272A2D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color w:val="272A2D"/>
                          <w:sz w:val="24"/>
                          <w:szCs w:val="24"/>
                        </w:rPr>
                        <w:t>trimite</w:t>
                      </w:r>
                      <w:proofErr w:type="spellEnd"/>
                      <w:r w:rsidRPr="003451C2">
                        <w:rPr>
                          <w:color w:val="272A2D"/>
                          <w:sz w:val="24"/>
                          <w:szCs w:val="24"/>
                        </w:rPr>
                        <w:t xml:space="preserve"> o </w:t>
                      </w:r>
                      <w:proofErr w:type="spellStart"/>
                      <w:r w:rsidRPr="003451C2">
                        <w:rPr>
                          <w:color w:val="272A2D"/>
                          <w:sz w:val="24"/>
                          <w:szCs w:val="24"/>
                        </w:rPr>
                        <w:t>scrisoare</w:t>
                      </w:r>
                      <w:proofErr w:type="spellEnd"/>
                      <w:r w:rsidRPr="003451C2">
                        <w:rPr>
                          <w:color w:val="272A2D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451C2">
                        <w:rPr>
                          <w:color w:val="272A2D"/>
                          <w:sz w:val="24"/>
                          <w:szCs w:val="24"/>
                        </w:rPr>
                        <w:t>privată</w:t>
                      </w:r>
                      <w:proofErr w:type="spellEnd"/>
                      <w:r w:rsidRPr="003451C2">
                        <w:rPr>
                          <w:color w:val="272A2D"/>
                          <w:sz w:val="24"/>
                          <w:szCs w:val="24"/>
                        </w:rPr>
                        <w:t xml:space="preserve">.                     </w:t>
                      </w:r>
                    </w:p>
                    <w:p w14:paraId="2DAA4DC8" w14:textId="12920614" w:rsidR="001F772D" w:rsidRPr="003451C2" w:rsidRDefault="001F772D" w:rsidP="003451C2">
                      <w:pPr>
                        <w:widowControl w:val="0"/>
                        <w:spacing w:before="120" w:after="0"/>
                        <w:rPr>
                          <w:b/>
                          <w:color w:val="0569B9"/>
                        </w:rPr>
                      </w:pPr>
                      <w:r w:rsidRPr="00D318B5">
                        <w:rPr>
                          <w:sz w:val="24"/>
                          <w:szCs w:val="24"/>
                        </w:rPr>
                        <w:t xml:space="preserve">📬 </w:t>
                      </w:r>
                      <w:proofErr w:type="spellStart"/>
                      <w:r w:rsidR="003451C2">
                        <w:rPr>
                          <w:b/>
                          <w:color w:val="0569B9"/>
                        </w:rPr>
                        <w:t>Adresa</w:t>
                      </w:r>
                      <w:proofErr w:type="spellEnd"/>
                      <w:r w:rsidR="003451C2">
                        <w:rPr>
                          <w:b/>
                          <w:color w:val="0569B9"/>
                        </w:rPr>
                        <w:t>:</w:t>
                      </w:r>
                    </w:p>
                    <w:p w14:paraId="7976B131" w14:textId="77777777" w:rsidR="001F772D" w:rsidRPr="001F772D" w:rsidRDefault="001F772D" w:rsidP="001F772D">
                      <w:pPr>
                        <w:spacing w:after="120"/>
                        <w:rPr>
                          <w:sz w:val="24"/>
                          <w:szCs w:val="24"/>
                        </w:rPr>
                      </w:pPr>
                      <w:r w:rsidRPr="001F772D">
                        <w:rPr>
                          <w:sz w:val="24"/>
                          <w:szCs w:val="24"/>
                        </w:rPr>
                        <w:t>CPT Secretariat</w:t>
                      </w:r>
                      <w:r w:rsidRPr="001F772D">
                        <w:rPr>
                          <w:sz w:val="24"/>
                          <w:szCs w:val="24"/>
                        </w:rPr>
                        <w:br/>
                        <w:t>Council of Europe</w:t>
                      </w:r>
                      <w:r w:rsidRPr="001F772D">
                        <w:rPr>
                          <w:sz w:val="24"/>
                          <w:szCs w:val="24"/>
                        </w:rPr>
                        <w:br/>
                        <w:t>F-67075 Strasbourg Cedex</w:t>
                      </w:r>
                      <w:r w:rsidRPr="001F772D">
                        <w:rPr>
                          <w:sz w:val="24"/>
                          <w:szCs w:val="24"/>
                        </w:rPr>
                        <w:br/>
                        <w:t>France</w:t>
                      </w:r>
                    </w:p>
                    <w:p w14:paraId="67F1C1A3" w14:textId="2B5869BF" w:rsidR="00025560" w:rsidRDefault="001F772D" w:rsidP="001F772D">
                      <w:pPr>
                        <w:spacing w:after="120"/>
                        <w:rPr>
                          <w:sz w:val="24"/>
                          <w:szCs w:val="24"/>
                        </w:rPr>
                      </w:pPr>
                      <w:r w:rsidRPr="001F772D">
                        <w:rPr>
                          <w:sz w:val="24"/>
                          <w:szCs w:val="24"/>
                        </w:rPr>
                        <w:t xml:space="preserve">📞 </w:t>
                      </w:r>
                      <w:proofErr w:type="spellStart"/>
                      <w:r w:rsidR="001B495A">
                        <w:rPr>
                          <w:b/>
                          <w:color w:val="0569B9"/>
                        </w:rPr>
                        <w:t>Telefon</w:t>
                      </w:r>
                      <w:proofErr w:type="spellEnd"/>
                      <w:r w:rsidR="001B495A">
                        <w:rPr>
                          <w:b/>
                          <w:color w:val="0569B9"/>
                        </w:rPr>
                        <w:t>:</w:t>
                      </w:r>
                    </w:p>
                    <w:p w14:paraId="5978A633" w14:textId="531857EB" w:rsidR="001F772D" w:rsidRPr="001F772D" w:rsidRDefault="001F772D" w:rsidP="001F772D">
                      <w:pPr>
                        <w:spacing w:after="120"/>
                        <w:rPr>
                          <w:sz w:val="24"/>
                          <w:szCs w:val="24"/>
                        </w:rPr>
                      </w:pPr>
                      <w:r w:rsidRPr="001F772D">
                        <w:rPr>
                          <w:sz w:val="24"/>
                          <w:szCs w:val="24"/>
                        </w:rPr>
                        <w:t>+33 388 412772</w:t>
                      </w:r>
                    </w:p>
                    <w:p w14:paraId="048CE70B" w14:textId="5AC84B66" w:rsidR="001F772D" w:rsidRPr="001F772D" w:rsidRDefault="001F772D" w:rsidP="001F772D">
                      <w:pPr>
                        <w:spacing w:after="120"/>
                        <w:rPr>
                          <w:sz w:val="24"/>
                          <w:szCs w:val="24"/>
                        </w:rPr>
                      </w:pPr>
                      <w:r w:rsidRPr="001F772D">
                        <w:rPr>
                          <w:sz w:val="24"/>
                          <w:szCs w:val="24"/>
                        </w:rPr>
                        <w:t xml:space="preserve">🌐 </w:t>
                      </w:r>
                      <w:r w:rsidR="001B495A">
                        <w:rPr>
                          <w:b/>
                          <w:color w:val="0569B9"/>
                        </w:rPr>
                        <w:t>Site-ul web:</w:t>
                      </w:r>
                      <w:r w:rsidR="001B495A">
                        <w:rPr>
                          <w:color w:val="0569B9"/>
                        </w:rPr>
                        <w:t xml:space="preserve"> </w:t>
                      </w:r>
                      <w:r w:rsidRPr="001F772D">
                        <w:rPr>
                          <w:sz w:val="24"/>
                          <w:szCs w:val="24"/>
                        </w:rPr>
                        <w:t>www.coe.int/en/web/cpt/home</w:t>
                      </w:r>
                    </w:p>
                    <w:p w14:paraId="61E3FB7E" w14:textId="37F2B503" w:rsidR="001F772D" w:rsidRDefault="001F772D"/>
                  </w:txbxContent>
                </v:textbox>
                <w10:wrap type="square"/>
              </v:shape>
            </w:pict>
          </mc:Fallback>
        </mc:AlternateContent>
      </w:r>
      <w:r w:rsidR="00025560">
        <w:rPr>
          <w:noProof/>
        </w:rPr>
        <mc:AlternateContent>
          <mc:Choice Requires="wps">
            <w:drawing>
              <wp:anchor distT="45720" distB="45720" distL="114300" distR="114300" simplePos="0" relativeHeight="251620352" behindDoc="0" locked="0" layoutInCell="1" allowOverlap="1" wp14:anchorId="6A97B6B2" wp14:editId="1716E13D">
                <wp:simplePos x="0" y="0"/>
                <wp:positionH relativeFrom="column">
                  <wp:posOffset>-441325</wp:posOffset>
                </wp:positionH>
                <wp:positionV relativeFrom="paragraph">
                  <wp:posOffset>0</wp:posOffset>
                </wp:positionV>
                <wp:extent cx="3115310" cy="3008630"/>
                <wp:effectExtent l="0" t="0" r="8890" b="1270"/>
                <wp:wrapSquare wrapText="bothSides"/>
                <wp:docPr id="17165678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5310" cy="3008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3E090B" w14:textId="469BCBDE" w:rsidR="00025560" w:rsidRDefault="001F772D" w:rsidP="00A12F90">
                            <w:pPr>
                              <w:pStyle w:val="Heading2"/>
                              <w:rPr>
                                <w:sz w:val="28"/>
                                <w:szCs w:val="28"/>
                              </w:rPr>
                            </w:pPr>
                            <w:r w:rsidRPr="001F772D">
                              <w:rPr>
                                <w:rFonts w:ascii="Segoe UI Emoji" w:hAnsi="Segoe UI Emoji" w:cs="Segoe UI Emoji"/>
                                <w:sz w:val="28"/>
                                <w:szCs w:val="28"/>
                              </w:rPr>
                              <w:t>📢</w:t>
                            </w:r>
                            <w:r w:rsidRPr="001F772D">
                              <w:rPr>
                                <w:sz w:val="28"/>
                                <w:szCs w:val="28"/>
                              </w:rPr>
                              <w:t xml:space="preserve"> Why Should You Know About the CPT?</w:t>
                            </w:r>
                          </w:p>
                          <w:p w14:paraId="403A96EA" w14:textId="77777777" w:rsidR="00A12F90" w:rsidRPr="00A12F90" w:rsidRDefault="00A12F90" w:rsidP="00A12F90"/>
                          <w:p w14:paraId="21C3404E" w14:textId="77777777" w:rsidR="001F772D" w:rsidRPr="001F772D" w:rsidRDefault="001F772D" w:rsidP="001F772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1F772D">
                              <w:rPr>
                                <w:sz w:val="24"/>
                                <w:szCs w:val="24"/>
                              </w:rPr>
                              <w:t>Research shows most people in prison:</w:t>
                            </w:r>
                          </w:p>
                          <w:p w14:paraId="5A86ADB3" w14:textId="77777777" w:rsidR="001F772D" w:rsidRPr="001F772D" w:rsidRDefault="001F772D" w:rsidP="001F772D">
                            <w:pPr>
                              <w:pStyle w:val="ListBullet"/>
                              <w:spacing w:after="80"/>
                              <w:rPr>
                                <w:sz w:val="24"/>
                                <w:szCs w:val="24"/>
                              </w:rPr>
                            </w:pPr>
                            <w:r w:rsidRPr="001F772D">
                              <w:rPr>
                                <w:sz w:val="24"/>
                                <w:szCs w:val="24"/>
                              </w:rPr>
                              <w:t>Have never heard of the CPT</w:t>
                            </w:r>
                          </w:p>
                          <w:p w14:paraId="7BC2A329" w14:textId="77777777" w:rsidR="001F772D" w:rsidRPr="001F772D" w:rsidRDefault="001F772D" w:rsidP="001F772D">
                            <w:pPr>
                              <w:pStyle w:val="ListBullet"/>
                              <w:spacing w:after="80"/>
                              <w:rPr>
                                <w:sz w:val="24"/>
                                <w:szCs w:val="24"/>
                              </w:rPr>
                            </w:pPr>
                            <w:r w:rsidRPr="001F772D">
                              <w:rPr>
                                <w:sz w:val="24"/>
                                <w:szCs w:val="24"/>
                              </w:rPr>
                              <w:t>Don’t know what it does</w:t>
                            </w:r>
                          </w:p>
                          <w:p w14:paraId="74FA54C0" w14:textId="23874BAC" w:rsidR="001F772D" w:rsidRPr="00D318B5" w:rsidRDefault="001F772D" w:rsidP="001F772D">
                            <w:pPr>
                              <w:pStyle w:val="ListBullet"/>
                              <w:spacing w:after="80"/>
                              <w:rPr>
                                <w:sz w:val="24"/>
                                <w:szCs w:val="24"/>
                              </w:rPr>
                            </w:pPr>
                            <w:r w:rsidRPr="00D318B5">
                              <w:rPr>
                                <w:sz w:val="24"/>
                                <w:szCs w:val="24"/>
                              </w:rPr>
                              <w:t>Don’t know</w:t>
                            </w:r>
                            <w:r w:rsidR="0025566B" w:rsidRPr="00D318B5">
                              <w:rPr>
                                <w:sz w:val="24"/>
                                <w:szCs w:val="24"/>
                              </w:rPr>
                              <w:t xml:space="preserve"> if</w:t>
                            </w:r>
                            <w:r w:rsidRPr="00D318B5">
                              <w:rPr>
                                <w:sz w:val="24"/>
                                <w:szCs w:val="24"/>
                              </w:rPr>
                              <w:t xml:space="preserve"> it is okay to talk to them</w:t>
                            </w:r>
                          </w:p>
                          <w:p w14:paraId="42924981" w14:textId="77777777" w:rsidR="001F772D" w:rsidRPr="00D318B5" w:rsidRDefault="001F772D" w:rsidP="001F772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D318B5">
                              <w:rPr>
                                <w:sz w:val="24"/>
                                <w:szCs w:val="24"/>
                              </w:rPr>
                              <w:t>When people learn more, they feel:</w:t>
                            </w:r>
                          </w:p>
                          <w:p w14:paraId="011AA82B" w14:textId="5919DFA0" w:rsidR="001F772D" w:rsidRPr="001F772D" w:rsidRDefault="001F772D" w:rsidP="00B52309">
                            <w:pPr>
                              <w:pStyle w:val="ListBullet"/>
                              <w:numPr>
                                <w:ilvl w:val="0"/>
                                <w:numId w:val="0"/>
                              </w:numPr>
                              <w:spacing w:after="80"/>
                              <w:ind w:left="360" w:hanging="360"/>
                              <w:rPr>
                                <w:sz w:val="24"/>
                                <w:szCs w:val="24"/>
                              </w:rPr>
                            </w:pPr>
                            <w:r w:rsidRPr="00D318B5">
                              <w:rPr>
                                <w:sz w:val="24"/>
                                <w:szCs w:val="24"/>
                              </w:rPr>
                              <w:t>👍</w:t>
                            </w:r>
                            <w:r w:rsidR="00A12F90" w:rsidRPr="00D318B5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67259" w:rsidRPr="00D318B5">
                              <w:rPr>
                                <w:sz w:val="24"/>
                                <w:szCs w:val="24"/>
                              </w:rPr>
                              <w:t>Better</w:t>
                            </w:r>
                            <w:r w:rsidR="00A12F90" w:rsidRPr="00D318B5">
                              <w:rPr>
                                <w:sz w:val="24"/>
                                <w:szCs w:val="24"/>
                              </w:rPr>
                              <w:t xml:space="preserve"> informed about</w:t>
                            </w:r>
                            <w:r w:rsidRPr="00D318B5">
                              <w:rPr>
                                <w:sz w:val="24"/>
                                <w:szCs w:val="24"/>
                              </w:rPr>
                              <w:t xml:space="preserve"> the CPT</w:t>
                            </w:r>
                          </w:p>
                          <w:p w14:paraId="76B225FA" w14:textId="337D082E" w:rsidR="001F772D" w:rsidRPr="001F772D" w:rsidRDefault="001F772D" w:rsidP="00B52309">
                            <w:pPr>
                              <w:pStyle w:val="ListBullet"/>
                              <w:numPr>
                                <w:ilvl w:val="0"/>
                                <w:numId w:val="0"/>
                              </w:numPr>
                              <w:spacing w:after="80"/>
                              <w:ind w:left="360" w:hanging="360"/>
                              <w:rPr>
                                <w:sz w:val="24"/>
                                <w:szCs w:val="24"/>
                              </w:rPr>
                            </w:pPr>
                            <w:r w:rsidRPr="001F772D">
                              <w:rPr>
                                <w:sz w:val="24"/>
                                <w:szCs w:val="24"/>
                              </w:rPr>
                              <w:t>👍</w:t>
                            </w:r>
                            <w:r w:rsidR="0025566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F772D">
                              <w:rPr>
                                <w:sz w:val="24"/>
                                <w:szCs w:val="24"/>
                              </w:rPr>
                              <w:t>Glad that someone checks on prison conditions</w:t>
                            </w:r>
                          </w:p>
                          <w:p w14:paraId="051C053F" w14:textId="1251376E" w:rsidR="001F772D" w:rsidRDefault="001F772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7B6B2" id="_x0000_s1032" type="#_x0000_t202" style="position:absolute;margin-left:-34.75pt;margin-top:0;width:245.3pt;height:236.9pt;z-index:251620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" stroked="f">
                <v:textbox>
                  <w:txbxContent>
                    <w:p w14:paraId="7B3E090B" w14:textId="469BCBDE" w:rsidR="00025560" w:rsidRDefault="001F772D" w:rsidP="00A12F90">
                      <w:pPr>
                        <w:pStyle w:val="Heading2"/>
                        <w:rPr>
                          <w:sz w:val="28"/>
                          <w:szCs w:val="28"/>
                        </w:rPr>
                      </w:pPr>
                      <w:r w:rsidRPr="001F772D">
                        <w:rPr>
                          <w:rFonts w:ascii="Segoe UI Emoji" w:hAnsi="Segoe UI Emoji" w:cs="Segoe UI Emoji"/>
                          <w:sz w:val="28"/>
                          <w:szCs w:val="28"/>
                        </w:rPr>
                        <w:t>📢</w:t>
                      </w:r>
                      <w:r w:rsidRPr="001F772D">
                        <w:rPr>
                          <w:sz w:val="28"/>
                          <w:szCs w:val="28"/>
                        </w:rPr>
                        <w:t xml:space="preserve"> Why Should You Know About the CPT?</w:t>
                      </w:r>
                    </w:p>
                    <w:p w14:paraId="403A96EA" w14:textId="77777777" w:rsidR="00A12F90" w:rsidRPr="00A12F90" w:rsidRDefault="00A12F90" w:rsidP="00A12F90"/>
                    <w:p w14:paraId="21C3404E" w14:textId="77777777" w:rsidR="001F772D" w:rsidRPr="001F772D" w:rsidRDefault="001F772D" w:rsidP="001F772D">
                      <w:pPr>
                        <w:spacing w:after="120"/>
                        <w:rPr>
                          <w:sz w:val="24"/>
                          <w:szCs w:val="24"/>
                        </w:rPr>
                      </w:pPr>
                      <w:r w:rsidRPr="001F772D">
                        <w:rPr>
                          <w:sz w:val="24"/>
                          <w:szCs w:val="24"/>
                        </w:rPr>
                        <w:t>Research shows most people in prison:</w:t>
                      </w:r>
                    </w:p>
                    <w:p w14:paraId="5A86ADB3" w14:textId="77777777" w:rsidR="001F772D" w:rsidRPr="001F772D" w:rsidRDefault="001F772D" w:rsidP="001F772D">
                      <w:pPr>
                        <w:pStyle w:val="ListBullet"/>
                        <w:spacing w:after="80"/>
                        <w:rPr>
                          <w:sz w:val="24"/>
                          <w:szCs w:val="24"/>
                        </w:rPr>
                      </w:pPr>
                      <w:r w:rsidRPr="001F772D">
                        <w:rPr>
                          <w:sz w:val="24"/>
                          <w:szCs w:val="24"/>
                        </w:rPr>
                        <w:t>Have never heard of the CPT</w:t>
                      </w:r>
                    </w:p>
                    <w:p w14:paraId="7BC2A329" w14:textId="77777777" w:rsidR="001F772D" w:rsidRPr="001F772D" w:rsidRDefault="001F772D" w:rsidP="001F772D">
                      <w:pPr>
                        <w:pStyle w:val="ListBullet"/>
                        <w:spacing w:after="80"/>
                        <w:rPr>
                          <w:sz w:val="24"/>
                          <w:szCs w:val="24"/>
                        </w:rPr>
                      </w:pPr>
                      <w:r w:rsidRPr="001F772D">
                        <w:rPr>
                          <w:sz w:val="24"/>
                          <w:szCs w:val="24"/>
                        </w:rPr>
                        <w:t>Don’t know what it does</w:t>
                      </w:r>
                    </w:p>
                    <w:p w14:paraId="74FA54C0" w14:textId="23874BAC" w:rsidR="001F772D" w:rsidRPr="00D318B5" w:rsidRDefault="001F772D" w:rsidP="001F772D">
                      <w:pPr>
                        <w:pStyle w:val="ListBullet"/>
                        <w:spacing w:after="80"/>
                        <w:rPr>
                          <w:sz w:val="24"/>
                          <w:szCs w:val="24"/>
                        </w:rPr>
                      </w:pPr>
                      <w:r w:rsidRPr="00D318B5">
                        <w:rPr>
                          <w:sz w:val="24"/>
                          <w:szCs w:val="24"/>
                        </w:rPr>
                        <w:t>Don’t know</w:t>
                      </w:r>
                      <w:r w:rsidR="0025566B" w:rsidRPr="00D318B5">
                        <w:rPr>
                          <w:sz w:val="24"/>
                          <w:szCs w:val="24"/>
                        </w:rPr>
                        <w:t xml:space="preserve"> if</w:t>
                      </w:r>
                      <w:r w:rsidRPr="00D318B5">
                        <w:rPr>
                          <w:sz w:val="24"/>
                          <w:szCs w:val="24"/>
                        </w:rPr>
                        <w:t xml:space="preserve"> it is okay to talk to them</w:t>
                      </w:r>
                    </w:p>
                    <w:p w14:paraId="42924981" w14:textId="77777777" w:rsidR="001F772D" w:rsidRPr="00D318B5" w:rsidRDefault="001F772D" w:rsidP="001F772D">
                      <w:pPr>
                        <w:spacing w:after="120"/>
                        <w:rPr>
                          <w:sz w:val="24"/>
                          <w:szCs w:val="24"/>
                        </w:rPr>
                      </w:pPr>
                      <w:r w:rsidRPr="00D318B5">
                        <w:rPr>
                          <w:sz w:val="24"/>
                          <w:szCs w:val="24"/>
                        </w:rPr>
                        <w:t>When people learn more, they feel:</w:t>
                      </w:r>
                    </w:p>
                    <w:p w14:paraId="011AA82B" w14:textId="5919DFA0" w:rsidR="001F772D" w:rsidRPr="001F772D" w:rsidRDefault="001F772D" w:rsidP="00B52309">
                      <w:pPr>
                        <w:pStyle w:val="ListBullet"/>
                        <w:numPr>
                          <w:ilvl w:val="0"/>
                          <w:numId w:val="0"/>
                        </w:numPr>
                        <w:spacing w:after="80"/>
                        <w:ind w:left="360" w:hanging="360"/>
                        <w:rPr>
                          <w:sz w:val="24"/>
                          <w:szCs w:val="24"/>
                        </w:rPr>
                      </w:pPr>
                      <w:r w:rsidRPr="00D318B5">
                        <w:rPr>
                          <w:sz w:val="24"/>
                          <w:szCs w:val="24"/>
                        </w:rPr>
                        <w:t>👍</w:t>
                      </w:r>
                      <w:r w:rsidR="00A12F90" w:rsidRPr="00D318B5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867259" w:rsidRPr="00D318B5">
                        <w:rPr>
                          <w:sz w:val="24"/>
                          <w:szCs w:val="24"/>
                        </w:rPr>
                        <w:t>Better</w:t>
                      </w:r>
                      <w:r w:rsidR="00A12F90" w:rsidRPr="00D318B5">
                        <w:rPr>
                          <w:sz w:val="24"/>
                          <w:szCs w:val="24"/>
                        </w:rPr>
                        <w:t xml:space="preserve"> informed about</w:t>
                      </w:r>
                      <w:r w:rsidRPr="00D318B5">
                        <w:rPr>
                          <w:sz w:val="24"/>
                          <w:szCs w:val="24"/>
                        </w:rPr>
                        <w:t xml:space="preserve"> the CPT</w:t>
                      </w:r>
                    </w:p>
                    <w:p w14:paraId="76B225FA" w14:textId="337D082E" w:rsidR="001F772D" w:rsidRPr="001F772D" w:rsidRDefault="001F772D" w:rsidP="00B52309">
                      <w:pPr>
                        <w:pStyle w:val="ListBullet"/>
                        <w:numPr>
                          <w:ilvl w:val="0"/>
                          <w:numId w:val="0"/>
                        </w:numPr>
                        <w:spacing w:after="80"/>
                        <w:ind w:left="360" w:hanging="360"/>
                        <w:rPr>
                          <w:sz w:val="24"/>
                          <w:szCs w:val="24"/>
                        </w:rPr>
                      </w:pPr>
                      <w:r w:rsidRPr="001F772D">
                        <w:rPr>
                          <w:sz w:val="24"/>
                          <w:szCs w:val="24"/>
                        </w:rPr>
                        <w:t>👍</w:t>
                      </w:r>
                      <w:r w:rsidR="0025566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1F772D">
                        <w:rPr>
                          <w:sz w:val="24"/>
                          <w:szCs w:val="24"/>
                        </w:rPr>
                        <w:t>Glad that someone checks on prison conditions</w:t>
                      </w:r>
                    </w:p>
                    <w:p w14:paraId="051C053F" w14:textId="1251376E" w:rsidR="001F772D" w:rsidRDefault="001F772D"/>
                  </w:txbxContent>
                </v:textbox>
                <w10:wrap type="square"/>
              </v:shape>
            </w:pict>
          </mc:Fallback>
        </mc:AlternateContent>
      </w:r>
      <w:r w:rsidR="00025560">
        <w:rPr>
          <w:noProof/>
        </w:rPr>
        <mc:AlternateContent>
          <mc:Choice Requires="wps">
            <w:drawing>
              <wp:anchor distT="45720" distB="45720" distL="114300" distR="114300" simplePos="0" relativeHeight="251651072" behindDoc="0" locked="0" layoutInCell="1" allowOverlap="1" wp14:anchorId="0E82601C" wp14:editId="4227718E">
                <wp:simplePos x="0" y="0"/>
                <wp:positionH relativeFrom="column">
                  <wp:posOffset>2961005</wp:posOffset>
                </wp:positionH>
                <wp:positionV relativeFrom="paragraph">
                  <wp:posOffset>0</wp:posOffset>
                </wp:positionV>
                <wp:extent cx="3170555" cy="2966085"/>
                <wp:effectExtent l="0" t="0" r="0" b="5715"/>
                <wp:wrapSquare wrapText="bothSides"/>
                <wp:docPr id="16980108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0555" cy="296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36C9C4" w14:textId="77777777" w:rsidR="001F772D" w:rsidRDefault="001F772D" w:rsidP="001F772D">
                            <w:pPr>
                              <w:pStyle w:val="Heading2"/>
                              <w:rPr>
                                <w:sz w:val="28"/>
                                <w:szCs w:val="28"/>
                              </w:rPr>
                            </w:pPr>
                            <w:r w:rsidRPr="001F772D">
                              <w:rPr>
                                <w:sz w:val="28"/>
                                <w:szCs w:val="28"/>
                              </w:rPr>
                              <w:t>📝 After the Visit</w:t>
                            </w:r>
                          </w:p>
                          <w:p w14:paraId="6292FECA" w14:textId="77777777" w:rsidR="00025560" w:rsidRPr="00025560" w:rsidRDefault="00025560" w:rsidP="00025560"/>
                          <w:p w14:paraId="41E7197A" w14:textId="77777777" w:rsidR="001F772D" w:rsidRPr="001F772D" w:rsidRDefault="001F772D" w:rsidP="001F772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1F772D">
                              <w:rPr>
                                <w:sz w:val="24"/>
                                <w:szCs w:val="24"/>
                              </w:rPr>
                              <w:t>The CPT will:</w:t>
                            </w:r>
                          </w:p>
                          <w:p w14:paraId="59C93CC7" w14:textId="0D7FAB59" w:rsidR="001F772D" w:rsidRPr="001F772D" w:rsidRDefault="001F772D" w:rsidP="001F772D">
                            <w:pPr>
                              <w:pStyle w:val="ListBullet"/>
                              <w:spacing w:after="80"/>
                              <w:rPr>
                                <w:sz w:val="24"/>
                                <w:szCs w:val="24"/>
                              </w:rPr>
                            </w:pPr>
                            <w:r w:rsidRPr="001F772D">
                              <w:rPr>
                                <w:sz w:val="24"/>
                                <w:szCs w:val="24"/>
                              </w:rPr>
                              <w:t>Write a report (no names are used)</w:t>
                            </w:r>
                          </w:p>
                          <w:p w14:paraId="182D87DF" w14:textId="070EB050" w:rsidR="001F772D" w:rsidRPr="001F772D" w:rsidRDefault="001F772D" w:rsidP="001F772D">
                            <w:pPr>
                              <w:pStyle w:val="ListBullet"/>
                              <w:spacing w:after="80"/>
                              <w:rPr>
                                <w:sz w:val="24"/>
                                <w:szCs w:val="24"/>
                              </w:rPr>
                            </w:pPr>
                            <w:r w:rsidRPr="001F772D">
                              <w:rPr>
                                <w:sz w:val="24"/>
                                <w:szCs w:val="24"/>
                              </w:rPr>
                              <w:t>Share the report with the government</w:t>
                            </w:r>
                          </w:p>
                          <w:p w14:paraId="25C226DE" w14:textId="173C1A98" w:rsidR="001F772D" w:rsidRPr="001F772D" w:rsidRDefault="001F772D" w:rsidP="001F772D">
                            <w:pPr>
                              <w:pStyle w:val="ListBullet"/>
                              <w:spacing w:after="80"/>
                              <w:rPr>
                                <w:sz w:val="24"/>
                                <w:szCs w:val="24"/>
                              </w:rPr>
                            </w:pPr>
                            <w:r w:rsidRPr="001F772D">
                              <w:rPr>
                                <w:sz w:val="24"/>
                                <w:szCs w:val="24"/>
                              </w:rPr>
                              <w:t>The government writes back with a plan to fix problems</w:t>
                            </w:r>
                          </w:p>
                          <w:p w14:paraId="2459D69C" w14:textId="77777777" w:rsidR="001F772D" w:rsidRPr="001F772D" w:rsidRDefault="001F772D" w:rsidP="001F772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1F772D">
                              <w:rPr>
                                <w:sz w:val="24"/>
                                <w:szCs w:val="24"/>
                              </w:rPr>
                              <w:t>📣 Sometimes the CPT writes a Public Statement if things are really bad.</w:t>
                            </w:r>
                          </w:p>
                          <w:p w14:paraId="258AEED9" w14:textId="77777777" w:rsidR="001F772D" w:rsidRPr="001F772D" w:rsidRDefault="001F772D" w:rsidP="001F772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1F772D">
                              <w:rPr>
                                <w:sz w:val="24"/>
                                <w:szCs w:val="24"/>
                              </w:rPr>
                              <w:t>📘 The CPT also makes yearly reports about prisons across Europe.</w:t>
                            </w:r>
                          </w:p>
                          <w:p w14:paraId="2B67D60B" w14:textId="59081876" w:rsidR="001F772D" w:rsidRDefault="001F772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2601C" id="_x0000_s1033" type="#_x0000_t202" style="position:absolute;margin-left:233.15pt;margin-top:0;width:249.65pt;height:233.55pt;z-index: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" stroked="f">
                <v:textbox>
                  <w:txbxContent>
                    <w:p w14:paraId="2536C9C4" w14:textId="77777777" w:rsidR="001F772D" w:rsidRDefault="001F772D" w:rsidP="001F772D">
                      <w:pPr>
                        <w:pStyle w:val="Heading2"/>
                        <w:rPr>
                          <w:sz w:val="28"/>
                          <w:szCs w:val="28"/>
                        </w:rPr>
                      </w:pPr>
                      <w:r w:rsidRPr="001F772D">
                        <w:rPr>
                          <w:sz w:val="28"/>
                          <w:szCs w:val="28"/>
                        </w:rPr>
                        <w:t>📝 After the Visit</w:t>
                      </w:r>
                    </w:p>
                    <w:p w14:paraId="6292FECA" w14:textId="77777777" w:rsidR="00025560" w:rsidRPr="00025560" w:rsidRDefault="00025560" w:rsidP="00025560"/>
                    <w:p w14:paraId="41E7197A" w14:textId="77777777" w:rsidR="001F772D" w:rsidRPr="001F772D" w:rsidRDefault="001F772D" w:rsidP="001F772D">
                      <w:pPr>
                        <w:spacing w:after="120"/>
                        <w:rPr>
                          <w:sz w:val="24"/>
                          <w:szCs w:val="24"/>
                        </w:rPr>
                      </w:pPr>
                      <w:r w:rsidRPr="001F772D">
                        <w:rPr>
                          <w:sz w:val="24"/>
                          <w:szCs w:val="24"/>
                        </w:rPr>
                        <w:t>The CPT will:</w:t>
                      </w:r>
                    </w:p>
                    <w:p w14:paraId="59C93CC7" w14:textId="0D7FAB59" w:rsidR="001F772D" w:rsidRPr="001F772D" w:rsidRDefault="001F772D" w:rsidP="001F772D">
                      <w:pPr>
                        <w:pStyle w:val="ListBullet"/>
                        <w:spacing w:after="80"/>
                        <w:rPr>
                          <w:sz w:val="24"/>
                          <w:szCs w:val="24"/>
                        </w:rPr>
                      </w:pPr>
                      <w:r w:rsidRPr="001F772D">
                        <w:rPr>
                          <w:sz w:val="24"/>
                          <w:szCs w:val="24"/>
                        </w:rPr>
                        <w:t>Write a report (no names are used)</w:t>
                      </w:r>
                    </w:p>
                    <w:p w14:paraId="182D87DF" w14:textId="070EB050" w:rsidR="001F772D" w:rsidRPr="001F772D" w:rsidRDefault="001F772D" w:rsidP="001F772D">
                      <w:pPr>
                        <w:pStyle w:val="ListBullet"/>
                        <w:spacing w:after="80"/>
                        <w:rPr>
                          <w:sz w:val="24"/>
                          <w:szCs w:val="24"/>
                        </w:rPr>
                      </w:pPr>
                      <w:r w:rsidRPr="001F772D">
                        <w:rPr>
                          <w:sz w:val="24"/>
                          <w:szCs w:val="24"/>
                        </w:rPr>
                        <w:t>Share the report with the government</w:t>
                      </w:r>
                    </w:p>
                    <w:p w14:paraId="25C226DE" w14:textId="173C1A98" w:rsidR="001F772D" w:rsidRPr="001F772D" w:rsidRDefault="001F772D" w:rsidP="001F772D">
                      <w:pPr>
                        <w:pStyle w:val="ListBullet"/>
                        <w:spacing w:after="80"/>
                        <w:rPr>
                          <w:sz w:val="24"/>
                          <w:szCs w:val="24"/>
                        </w:rPr>
                      </w:pPr>
                      <w:r w:rsidRPr="001F772D">
                        <w:rPr>
                          <w:sz w:val="24"/>
                          <w:szCs w:val="24"/>
                        </w:rPr>
                        <w:t>The government writes back with a plan to fix problems</w:t>
                      </w:r>
                    </w:p>
                    <w:p w14:paraId="2459D69C" w14:textId="77777777" w:rsidR="001F772D" w:rsidRPr="001F772D" w:rsidRDefault="001F772D" w:rsidP="001F772D">
                      <w:pPr>
                        <w:spacing w:after="120"/>
                        <w:rPr>
                          <w:sz w:val="24"/>
                          <w:szCs w:val="24"/>
                        </w:rPr>
                      </w:pPr>
                      <w:r w:rsidRPr="001F772D">
                        <w:rPr>
                          <w:sz w:val="24"/>
                          <w:szCs w:val="24"/>
                        </w:rPr>
                        <w:t>📣 Sometimes the CPT writes a Public Statement if things are really bad.</w:t>
                      </w:r>
                    </w:p>
                    <w:p w14:paraId="258AEED9" w14:textId="77777777" w:rsidR="001F772D" w:rsidRPr="001F772D" w:rsidRDefault="001F772D" w:rsidP="001F772D">
                      <w:pPr>
                        <w:spacing w:after="120"/>
                        <w:rPr>
                          <w:sz w:val="24"/>
                          <w:szCs w:val="24"/>
                        </w:rPr>
                      </w:pPr>
                      <w:r w:rsidRPr="001F772D">
                        <w:rPr>
                          <w:sz w:val="24"/>
                          <w:szCs w:val="24"/>
                        </w:rPr>
                        <w:t>📘 The CPT also makes yearly reports about prisons across Europe.</w:t>
                      </w:r>
                    </w:p>
                    <w:p w14:paraId="2B67D60B" w14:textId="59081876" w:rsidR="001F772D" w:rsidRDefault="001F772D"/>
                  </w:txbxContent>
                </v:textbox>
                <w10:wrap type="square"/>
              </v:shape>
            </w:pict>
          </mc:Fallback>
        </mc:AlternateContent>
      </w:r>
    </w:p>
    <w:p w14:paraId="24DD8FAC" w14:textId="77777777" w:rsidR="001B495A" w:rsidRDefault="001B495A" w:rsidP="001B495A">
      <w:pPr>
        <w:spacing w:after="0" w:line="240" w:lineRule="auto"/>
        <w:jc w:val="center"/>
      </w:pPr>
    </w:p>
    <w:p w14:paraId="6437F0AB" w14:textId="6B688C5C" w:rsidR="001B495A" w:rsidRPr="001B495A" w:rsidRDefault="001B495A" w:rsidP="001B495A">
      <w:pPr>
        <w:spacing w:after="0" w:line="240" w:lineRule="auto"/>
        <w:jc w:val="center"/>
      </w:pPr>
      <w:proofErr w:type="spellStart"/>
      <w:r w:rsidRPr="001B495A">
        <w:t>Creat</w:t>
      </w:r>
      <w:proofErr w:type="spellEnd"/>
      <w:r w:rsidRPr="001B495A">
        <w:t xml:space="preserve"> de </w:t>
      </w:r>
      <w:proofErr w:type="spellStart"/>
      <w:r w:rsidRPr="001B495A">
        <w:t>cercetătorii</w:t>
      </w:r>
      <w:proofErr w:type="spellEnd"/>
      <w:r w:rsidRPr="001B495A">
        <w:t xml:space="preserve"> din </w:t>
      </w:r>
      <w:proofErr w:type="spellStart"/>
      <w:r w:rsidRPr="001B495A">
        <w:t>cadrul</w:t>
      </w:r>
      <w:proofErr w:type="spellEnd"/>
      <w:r w:rsidRPr="001B495A">
        <w:t xml:space="preserve"> </w:t>
      </w:r>
      <w:proofErr w:type="spellStart"/>
      <w:r w:rsidRPr="001B495A">
        <w:t>proiectului</w:t>
      </w:r>
      <w:proofErr w:type="spellEnd"/>
      <w:r w:rsidRPr="001B495A">
        <w:t xml:space="preserve"> POIRE de la Trinity College Dublin, Irlanda</w:t>
      </w:r>
    </w:p>
    <w:p w14:paraId="374210CE" w14:textId="77777777" w:rsidR="001B495A" w:rsidRPr="001B495A" w:rsidRDefault="001B495A" w:rsidP="001B495A">
      <w:pPr>
        <w:spacing w:after="0" w:line="240" w:lineRule="auto"/>
        <w:jc w:val="center"/>
      </w:pPr>
      <w:proofErr w:type="spellStart"/>
      <w:r w:rsidRPr="001B495A">
        <w:t>Aceștia</w:t>
      </w:r>
      <w:proofErr w:type="spellEnd"/>
      <w:r w:rsidRPr="001B495A">
        <w:t xml:space="preserve"> sunt </w:t>
      </w:r>
      <w:proofErr w:type="spellStart"/>
      <w:r w:rsidRPr="001B495A">
        <w:t>independenți</w:t>
      </w:r>
      <w:proofErr w:type="spellEnd"/>
      <w:r w:rsidRPr="001B495A">
        <w:t xml:space="preserve"> de CPT </w:t>
      </w:r>
      <w:proofErr w:type="spellStart"/>
      <w:r w:rsidRPr="001B495A">
        <w:t>și</w:t>
      </w:r>
      <w:proofErr w:type="spellEnd"/>
      <w:r w:rsidRPr="001B495A">
        <w:t xml:space="preserve"> de </w:t>
      </w:r>
      <w:proofErr w:type="spellStart"/>
      <w:r w:rsidRPr="001B495A">
        <w:t>personalul</w:t>
      </w:r>
      <w:proofErr w:type="spellEnd"/>
      <w:r w:rsidRPr="001B495A">
        <w:t xml:space="preserve"> </w:t>
      </w:r>
      <w:proofErr w:type="spellStart"/>
      <w:r w:rsidRPr="001B495A">
        <w:t>închisorii</w:t>
      </w:r>
      <w:proofErr w:type="spellEnd"/>
      <w:r w:rsidRPr="001B495A">
        <w:t xml:space="preserve"> </w:t>
      </w:r>
    </w:p>
    <w:p w14:paraId="2A71B0C4" w14:textId="77777777" w:rsidR="0025566B" w:rsidRPr="001B495A" w:rsidRDefault="0025566B" w:rsidP="001F772D">
      <w:pPr>
        <w:spacing w:after="120"/>
        <w:jc w:val="center"/>
      </w:pPr>
    </w:p>
    <w:p w14:paraId="57ECCB41" w14:textId="58F7EFB0" w:rsidR="0025566B" w:rsidRPr="001B495A" w:rsidRDefault="001B495A" w:rsidP="001B495A">
      <w:pPr>
        <w:widowControl w:val="0"/>
        <w:spacing w:after="0" w:line="240" w:lineRule="auto"/>
        <w:jc w:val="center"/>
        <w:rPr>
          <w:sz w:val="18"/>
          <w:szCs w:val="18"/>
        </w:rPr>
      </w:pPr>
      <w:proofErr w:type="spellStart"/>
      <w:r w:rsidRPr="001B495A">
        <w:rPr>
          <w:sz w:val="18"/>
          <w:szCs w:val="18"/>
        </w:rPr>
        <w:t>Proiectul</w:t>
      </w:r>
      <w:proofErr w:type="spellEnd"/>
      <w:r w:rsidRPr="001B495A">
        <w:rPr>
          <w:sz w:val="18"/>
          <w:szCs w:val="18"/>
        </w:rPr>
        <w:t xml:space="preserve"> POIRE a </w:t>
      </w:r>
      <w:proofErr w:type="spellStart"/>
      <w:r w:rsidRPr="001B495A">
        <w:rPr>
          <w:sz w:val="18"/>
          <w:szCs w:val="18"/>
        </w:rPr>
        <w:t>primit</w:t>
      </w:r>
      <w:proofErr w:type="spellEnd"/>
      <w:r w:rsidRPr="001B495A">
        <w:rPr>
          <w:sz w:val="18"/>
          <w:szCs w:val="18"/>
        </w:rPr>
        <w:t xml:space="preserve"> </w:t>
      </w:r>
      <w:proofErr w:type="spellStart"/>
      <w:r w:rsidRPr="001B495A">
        <w:rPr>
          <w:sz w:val="18"/>
          <w:szCs w:val="18"/>
        </w:rPr>
        <w:t>finanțare</w:t>
      </w:r>
      <w:proofErr w:type="spellEnd"/>
      <w:r w:rsidRPr="001B495A">
        <w:rPr>
          <w:sz w:val="18"/>
          <w:szCs w:val="18"/>
        </w:rPr>
        <w:t xml:space="preserve"> din </w:t>
      </w:r>
      <w:proofErr w:type="spellStart"/>
      <w:r w:rsidRPr="001B495A">
        <w:rPr>
          <w:sz w:val="18"/>
          <w:szCs w:val="18"/>
        </w:rPr>
        <w:t>partea</w:t>
      </w:r>
      <w:proofErr w:type="spellEnd"/>
      <w:r w:rsidRPr="001B495A">
        <w:rPr>
          <w:sz w:val="18"/>
          <w:szCs w:val="18"/>
        </w:rPr>
        <w:t xml:space="preserve"> </w:t>
      </w:r>
      <w:proofErr w:type="spellStart"/>
      <w:r w:rsidRPr="001B495A">
        <w:rPr>
          <w:sz w:val="18"/>
          <w:szCs w:val="18"/>
        </w:rPr>
        <w:t>Consiliului</w:t>
      </w:r>
      <w:proofErr w:type="spellEnd"/>
      <w:r w:rsidRPr="001B495A">
        <w:rPr>
          <w:sz w:val="18"/>
          <w:szCs w:val="18"/>
        </w:rPr>
        <w:t xml:space="preserve"> European </w:t>
      </w:r>
      <w:proofErr w:type="spellStart"/>
      <w:r w:rsidRPr="001B495A">
        <w:rPr>
          <w:sz w:val="18"/>
          <w:szCs w:val="18"/>
        </w:rPr>
        <w:t>pentru</w:t>
      </w:r>
      <w:proofErr w:type="spellEnd"/>
      <w:r w:rsidRPr="001B495A">
        <w:rPr>
          <w:sz w:val="18"/>
          <w:szCs w:val="18"/>
        </w:rPr>
        <w:t xml:space="preserve"> </w:t>
      </w:r>
      <w:proofErr w:type="spellStart"/>
      <w:r w:rsidRPr="001B495A">
        <w:rPr>
          <w:sz w:val="18"/>
          <w:szCs w:val="18"/>
        </w:rPr>
        <w:t>Cercetare</w:t>
      </w:r>
      <w:proofErr w:type="spellEnd"/>
      <w:r w:rsidRPr="001B495A">
        <w:rPr>
          <w:sz w:val="18"/>
          <w:szCs w:val="18"/>
        </w:rPr>
        <w:t xml:space="preserve"> (ERC) </w:t>
      </w:r>
      <w:proofErr w:type="spellStart"/>
      <w:r w:rsidRPr="001B495A">
        <w:rPr>
          <w:sz w:val="18"/>
          <w:szCs w:val="18"/>
        </w:rPr>
        <w:t>în</w:t>
      </w:r>
      <w:proofErr w:type="spellEnd"/>
      <w:r w:rsidRPr="001B495A">
        <w:rPr>
          <w:sz w:val="18"/>
          <w:szCs w:val="18"/>
        </w:rPr>
        <w:t xml:space="preserve"> </w:t>
      </w:r>
      <w:proofErr w:type="spellStart"/>
      <w:r w:rsidRPr="001B495A">
        <w:rPr>
          <w:sz w:val="18"/>
          <w:szCs w:val="18"/>
        </w:rPr>
        <w:t>cadrul</w:t>
      </w:r>
      <w:proofErr w:type="spellEnd"/>
      <w:r w:rsidRPr="001B495A">
        <w:rPr>
          <w:sz w:val="18"/>
          <w:szCs w:val="18"/>
        </w:rPr>
        <w:t xml:space="preserve"> </w:t>
      </w:r>
      <w:proofErr w:type="spellStart"/>
      <w:r w:rsidRPr="001B495A">
        <w:rPr>
          <w:sz w:val="18"/>
          <w:szCs w:val="18"/>
        </w:rPr>
        <w:t>programului</w:t>
      </w:r>
      <w:proofErr w:type="spellEnd"/>
      <w:r w:rsidRPr="001B495A">
        <w:rPr>
          <w:sz w:val="18"/>
          <w:szCs w:val="18"/>
        </w:rPr>
        <w:t xml:space="preserve"> de </w:t>
      </w:r>
      <w:proofErr w:type="spellStart"/>
      <w:r w:rsidRPr="001B495A">
        <w:rPr>
          <w:sz w:val="18"/>
          <w:szCs w:val="18"/>
        </w:rPr>
        <w:t>cercetare</w:t>
      </w:r>
      <w:proofErr w:type="spellEnd"/>
      <w:r w:rsidRPr="001B495A">
        <w:rPr>
          <w:sz w:val="18"/>
          <w:szCs w:val="18"/>
        </w:rPr>
        <w:t xml:space="preserve"> </w:t>
      </w:r>
      <w:proofErr w:type="spellStart"/>
      <w:r w:rsidRPr="001B495A">
        <w:rPr>
          <w:sz w:val="18"/>
          <w:szCs w:val="18"/>
        </w:rPr>
        <w:t>și</w:t>
      </w:r>
      <w:proofErr w:type="spellEnd"/>
      <w:r w:rsidRPr="001B495A">
        <w:rPr>
          <w:sz w:val="18"/>
          <w:szCs w:val="18"/>
        </w:rPr>
        <w:t xml:space="preserve"> </w:t>
      </w:r>
      <w:proofErr w:type="spellStart"/>
      <w:r w:rsidRPr="001B495A">
        <w:rPr>
          <w:sz w:val="18"/>
          <w:szCs w:val="18"/>
        </w:rPr>
        <w:t>inovare</w:t>
      </w:r>
      <w:proofErr w:type="spellEnd"/>
      <w:r w:rsidRPr="001B495A">
        <w:rPr>
          <w:sz w:val="18"/>
          <w:szCs w:val="18"/>
        </w:rPr>
        <w:t xml:space="preserve"> </w:t>
      </w:r>
      <w:proofErr w:type="spellStart"/>
      <w:r w:rsidRPr="001B495A">
        <w:rPr>
          <w:sz w:val="18"/>
          <w:szCs w:val="18"/>
        </w:rPr>
        <w:t>Orizont</w:t>
      </w:r>
      <w:proofErr w:type="spellEnd"/>
      <w:r w:rsidRPr="001B495A">
        <w:rPr>
          <w:sz w:val="18"/>
          <w:szCs w:val="18"/>
        </w:rPr>
        <w:t xml:space="preserve"> 2020 al </w:t>
      </w:r>
      <w:proofErr w:type="spellStart"/>
      <w:r w:rsidRPr="001B495A">
        <w:rPr>
          <w:sz w:val="18"/>
          <w:szCs w:val="18"/>
        </w:rPr>
        <w:t>Uniunii</w:t>
      </w:r>
      <w:proofErr w:type="spellEnd"/>
      <w:r w:rsidRPr="001B495A">
        <w:rPr>
          <w:sz w:val="18"/>
          <w:szCs w:val="18"/>
        </w:rPr>
        <w:t xml:space="preserve"> </w:t>
      </w:r>
      <w:proofErr w:type="spellStart"/>
      <w:r w:rsidRPr="001B495A">
        <w:rPr>
          <w:sz w:val="18"/>
          <w:szCs w:val="18"/>
        </w:rPr>
        <w:t>Europene</w:t>
      </w:r>
      <w:proofErr w:type="spellEnd"/>
      <w:r w:rsidRPr="001B495A">
        <w:rPr>
          <w:sz w:val="18"/>
          <w:szCs w:val="18"/>
        </w:rPr>
        <w:t xml:space="preserve">, </w:t>
      </w:r>
      <w:proofErr w:type="spellStart"/>
      <w:r w:rsidRPr="001B495A">
        <w:rPr>
          <w:sz w:val="18"/>
          <w:szCs w:val="18"/>
        </w:rPr>
        <w:t>în</w:t>
      </w:r>
      <w:proofErr w:type="spellEnd"/>
      <w:r w:rsidRPr="001B495A">
        <w:rPr>
          <w:sz w:val="18"/>
          <w:szCs w:val="18"/>
        </w:rPr>
        <w:t xml:space="preserve"> </w:t>
      </w:r>
      <w:proofErr w:type="spellStart"/>
      <w:r w:rsidRPr="001B495A">
        <w:rPr>
          <w:sz w:val="18"/>
          <w:szCs w:val="18"/>
        </w:rPr>
        <w:t>temeiul</w:t>
      </w:r>
      <w:proofErr w:type="spellEnd"/>
      <w:r w:rsidRPr="001B495A">
        <w:rPr>
          <w:sz w:val="18"/>
          <w:szCs w:val="18"/>
        </w:rPr>
        <w:t xml:space="preserve"> </w:t>
      </w:r>
      <w:proofErr w:type="spellStart"/>
      <w:r w:rsidRPr="001B495A">
        <w:rPr>
          <w:sz w:val="18"/>
          <w:szCs w:val="18"/>
        </w:rPr>
        <w:t>acordului</w:t>
      </w:r>
      <w:proofErr w:type="spellEnd"/>
      <w:r w:rsidRPr="001B495A">
        <w:rPr>
          <w:sz w:val="18"/>
          <w:szCs w:val="18"/>
        </w:rPr>
        <w:t xml:space="preserve"> de grant nr. 101069413.</w:t>
      </w:r>
    </w:p>
    <w:sectPr w:rsidR="0025566B" w:rsidRPr="001B495A" w:rsidSect="00034616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D4850" w14:textId="77777777" w:rsidR="00061DF6" w:rsidRDefault="00061DF6" w:rsidP="00061DF6">
      <w:pPr>
        <w:spacing w:after="0" w:line="240" w:lineRule="auto"/>
      </w:pPr>
      <w:r>
        <w:separator/>
      </w:r>
    </w:p>
  </w:endnote>
  <w:endnote w:type="continuationSeparator" w:id="0">
    <w:p w14:paraId="320D6EF6" w14:textId="77777777" w:rsidR="00061DF6" w:rsidRDefault="00061DF6" w:rsidP="00061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242053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DBD93D" w14:textId="6F1901F4" w:rsidR="00061DF6" w:rsidRDefault="00061DF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BD75536" w14:textId="77777777" w:rsidR="00061DF6" w:rsidRDefault="00061D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954B7" w14:textId="77777777" w:rsidR="00061DF6" w:rsidRDefault="00061DF6" w:rsidP="00061DF6">
      <w:pPr>
        <w:spacing w:after="0" w:line="240" w:lineRule="auto"/>
      </w:pPr>
      <w:r>
        <w:separator/>
      </w:r>
    </w:p>
  </w:footnote>
  <w:footnote w:type="continuationSeparator" w:id="0">
    <w:p w14:paraId="7C05A61C" w14:textId="77777777" w:rsidR="00061DF6" w:rsidRDefault="00061DF6" w:rsidP="00061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B1BEF" w14:textId="1001A17F" w:rsidR="0025566B" w:rsidRPr="0025566B" w:rsidRDefault="0025566B">
    <w:pPr>
      <w:pStyle w:val="Header"/>
      <w:rPr>
        <w:lang w:val="en-IE"/>
      </w:rPr>
    </w:pPr>
    <w:r w:rsidRPr="009566C3">
      <w:rPr>
        <w:rFonts w:ascii="Times New Roman" w:eastAsia="Times New Roman" w:hAnsi="Times New Roman" w:cs="Times New Roman"/>
        <w:noProof/>
        <w:sz w:val="24"/>
        <w:szCs w:val="24"/>
        <w:lang w:val="en-IE" w:eastAsia="en-IE"/>
      </w:rPr>
      <w:drawing>
        <wp:inline distT="0" distB="0" distL="0" distR="0" wp14:anchorId="299D43A1" wp14:editId="3DE1D357">
          <wp:extent cx="2105025" cy="556102"/>
          <wp:effectExtent l="0" t="0" r="0" b="0"/>
          <wp:docPr id="1" name="Picture 1" descr="A black and white sign with blu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ack and white sign with blue text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8645" cy="5702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 Light" w:eastAsia="Times New Roman" w:hAnsi="Calibri Light" w:cs="Calibri Light"/>
        <w:noProof/>
        <w:sz w:val="24"/>
        <w:szCs w:val="24"/>
        <w:lang w:val="en-IE"/>
      </w:rPr>
      <w:tab/>
    </w:r>
    <w:r>
      <w:rPr>
        <w:rFonts w:ascii="Calibri Light" w:eastAsia="Times New Roman" w:hAnsi="Calibri Light" w:cs="Calibri Light"/>
        <w:noProof/>
        <w:sz w:val="24"/>
        <w:szCs w:val="24"/>
        <w:lang w:val="en-IE"/>
      </w:rPr>
      <w:tab/>
    </w:r>
    <w:r w:rsidRPr="009566C3">
      <w:rPr>
        <w:rFonts w:ascii="Calibri Light" w:eastAsia="Times New Roman" w:hAnsi="Calibri Light" w:cs="Calibri Light"/>
        <w:noProof/>
        <w:sz w:val="24"/>
        <w:szCs w:val="24"/>
      </w:rPr>
      <w:drawing>
        <wp:inline distT="0" distB="0" distL="0" distR="0" wp14:anchorId="0E250CAF" wp14:editId="4DCE81F5">
          <wp:extent cx="902511" cy="609600"/>
          <wp:effectExtent l="0" t="0" r="0" b="0"/>
          <wp:docPr id="1598955462" name="Picture 1" descr="A blue flag with yellow stars and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8955462" name="Picture 1" descr="A blue flag with yellow stars and a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437" cy="625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199843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B732508"/>
    <w:multiLevelType w:val="hybridMultilevel"/>
    <w:tmpl w:val="AB4ADE1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2C6422"/>
    <w:multiLevelType w:val="hybridMultilevel"/>
    <w:tmpl w:val="0EEE0EE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8378525">
    <w:abstractNumId w:val="8"/>
  </w:num>
  <w:num w:numId="2" w16cid:durableId="1645623825">
    <w:abstractNumId w:val="6"/>
  </w:num>
  <w:num w:numId="3" w16cid:durableId="843278415">
    <w:abstractNumId w:val="5"/>
  </w:num>
  <w:num w:numId="4" w16cid:durableId="222563202">
    <w:abstractNumId w:val="4"/>
  </w:num>
  <w:num w:numId="5" w16cid:durableId="198591682">
    <w:abstractNumId w:val="7"/>
  </w:num>
  <w:num w:numId="6" w16cid:durableId="24529699">
    <w:abstractNumId w:val="3"/>
  </w:num>
  <w:num w:numId="7" w16cid:durableId="1033534035">
    <w:abstractNumId w:val="2"/>
  </w:num>
  <w:num w:numId="8" w16cid:durableId="1960985217">
    <w:abstractNumId w:val="1"/>
  </w:num>
  <w:num w:numId="9" w16cid:durableId="1742561456">
    <w:abstractNumId w:val="0"/>
  </w:num>
  <w:num w:numId="10" w16cid:durableId="1451557750">
    <w:abstractNumId w:val="10"/>
  </w:num>
  <w:num w:numId="11" w16cid:durableId="15905804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25560"/>
    <w:rsid w:val="00030EF4"/>
    <w:rsid w:val="00034616"/>
    <w:rsid w:val="0006063C"/>
    <w:rsid w:val="0006103E"/>
    <w:rsid w:val="00061DF6"/>
    <w:rsid w:val="000C37B9"/>
    <w:rsid w:val="0015074B"/>
    <w:rsid w:val="00156922"/>
    <w:rsid w:val="001B495A"/>
    <w:rsid w:val="001F6B4B"/>
    <w:rsid w:val="001F772D"/>
    <w:rsid w:val="0025566B"/>
    <w:rsid w:val="0029639D"/>
    <w:rsid w:val="002E55D6"/>
    <w:rsid w:val="00326F90"/>
    <w:rsid w:val="003451C2"/>
    <w:rsid w:val="0034632D"/>
    <w:rsid w:val="003C6F6A"/>
    <w:rsid w:val="00447B3E"/>
    <w:rsid w:val="00526C04"/>
    <w:rsid w:val="00531893"/>
    <w:rsid w:val="00563076"/>
    <w:rsid w:val="00670340"/>
    <w:rsid w:val="006A2887"/>
    <w:rsid w:val="00802C68"/>
    <w:rsid w:val="00867259"/>
    <w:rsid w:val="0094026E"/>
    <w:rsid w:val="009959E0"/>
    <w:rsid w:val="00A12F90"/>
    <w:rsid w:val="00A70401"/>
    <w:rsid w:val="00AA1D8D"/>
    <w:rsid w:val="00AA4BB5"/>
    <w:rsid w:val="00B47730"/>
    <w:rsid w:val="00B52309"/>
    <w:rsid w:val="00B94143"/>
    <w:rsid w:val="00C95758"/>
    <w:rsid w:val="00CA6327"/>
    <w:rsid w:val="00CB0664"/>
    <w:rsid w:val="00D318B5"/>
    <w:rsid w:val="00D85718"/>
    <w:rsid w:val="00E444F6"/>
    <w:rsid w:val="00E55AED"/>
    <w:rsid w:val="00FC693F"/>
    <w:rsid w:val="00FC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37942D"/>
  <w14:defaultImageDpi w14:val="300"/>
  <w15:docId w15:val="{5714CEA2-89E9-46FA-B796-7F3A4EB92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25566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556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62A7AADF3678449589386B801AE955" ma:contentTypeVersion="4" ma:contentTypeDescription="Create a new document." ma:contentTypeScope="" ma:versionID="e19b18ab3d2149f0b5e1784716c2c419">
  <xsd:schema xmlns:xsd="http://www.w3.org/2001/XMLSchema" xmlns:xs="http://www.w3.org/2001/XMLSchema" xmlns:p="http://schemas.microsoft.com/office/2006/metadata/properties" xmlns:ns2="2261055b-8e84-4b7a-856b-9880387a833c" targetNamespace="http://schemas.microsoft.com/office/2006/metadata/properties" ma:root="true" ma:fieldsID="9e4d6999fd4d290088813903a7da7a2d" ns2:_="">
    <xsd:import namespace="2261055b-8e84-4b7a-856b-9880387a8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61055b-8e84-4b7a-856b-9880387a8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BF906D-5F53-4B71-AD55-BEA29CD7D1B8}"/>
</file>

<file path=customXml/itemProps3.xml><?xml version="1.0" encoding="utf-8"?>
<ds:datastoreItem xmlns:ds="http://schemas.openxmlformats.org/officeDocument/2006/customXml" ds:itemID="{F2B92952-B25E-446E-9E3D-160EB7637DEE}"/>
</file>

<file path=customXml/itemProps4.xml><?xml version="1.0" encoding="utf-8"?>
<ds:datastoreItem xmlns:ds="http://schemas.openxmlformats.org/officeDocument/2006/customXml" ds:itemID="{F20FBEC5-64C5-4EFC-BC60-597457626B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niamh wade</cp:lastModifiedBy>
  <cp:revision>2</cp:revision>
  <cp:lastPrinted>2025-05-28T13:09:00Z</cp:lastPrinted>
  <dcterms:created xsi:type="dcterms:W3CDTF">2025-06-18T07:25:00Z</dcterms:created>
  <dcterms:modified xsi:type="dcterms:W3CDTF">2025-06-18T07:25:00Z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0x0101004C62A7AADF3678449589386B801AE955</vt:lpwstr>
  </property>
</Properties>
</file>